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CD54F" w14:textId="20483A8A" w:rsidR="00C74C79" w:rsidRDefault="00C74C79" w:rsidP="00C74C79">
      <w:pPr>
        <w:pStyle w:val="Classification"/>
        <w:spacing w:after="0" w:line="312" w:lineRule="auto"/>
        <w:rPr>
          <w:b w:val="0"/>
          <w:sz w:val="18"/>
          <w:szCs w:val="18"/>
        </w:rPr>
      </w:pP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11716E" w:rsidRPr="008E4D19" w14:paraId="1478E398" w14:textId="77777777" w:rsidTr="00C15D84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2B7722A5" w14:textId="423F3EF1" w:rsidR="0011716E" w:rsidRPr="008E4D19" w:rsidRDefault="0011716E" w:rsidP="00C15D84">
            <w:pPr>
              <w:pStyle w:val="Contact"/>
              <w:rPr>
                <w:rFonts w:cs="Arial"/>
                <w:highlight w:val="white"/>
              </w:rPr>
            </w:pPr>
            <w:r w:rsidRPr="008E4D19">
              <w:rPr>
                <w:rFonts w:cs="Arial"/>
                <w:highlight w:val="white"/>
              </w:rPr>
              <w:tab/>
            </w:r>
            <w:r w:rsidRPr="008E4D19">
              <w:rPr>
                <w:rFonts w:cs="Arial"/>
                <w:highlight w:val="white"/>
              </w:rPr>
              <w:fldChar w:fldCharType="begin"/>
            </w:r>
            <w:r w:rsidRPr="008E4D19">
              <w:rPr>
                <w:rFonts w:cs="Arial"/>
                <w:highlight w:val="white"/>
              </w:rPr>
              <w:instrText xml:space="preserve"> DOCPROPERTY "Doc.Date"\*CHARFORMAT \&lt;OawJumpToField value=0/&gt;</w:instrText>
            </w:r>
            <w:r w:rsidRPr="008E4D19">
              <w:rPr>
                <w:rFonts w:cs="Arial"/>
                <w:highlight w:val="white"/>
              </w:rPr>
              <w:fldChar w:fldCharType="separate"/>
            </w:r>
            <w:r w:rsidRPr="008E4D19">
              <w:rPr>
                <w:rFonts w:cs="Arial"/>
                <w:highlight w:val="white"/>
              </w:rPr>
              <w:t>Date</w:t>
            </w:r>
            <w:r w:rsidRPr="008E4D19">
              <w:rPr>
                <w:rFonts w:cs="Arial"/>
                <w:highlight w:val="white"/>
              </w:rPr>
              <w:fldChar w:fldCharType="end"/>
            </w:r>
            <w:r w:rsidRPr="008E4D19">
              <w:rPr>
                <w:rFonts w:cs="Arial"/>
                <w:highlight w:val="white"/>
              </w:rPr>
              <w:tab/>
            </w:r>
            <w:r w:rsidRPr="008E4D19">
              <w:rPr>
                <w:rFonts w:cs="Arial"/>
                <w:highlight w:val="white"/>
                <w:lang w:val="en-US"/>
              </w:rPr>
              <w:fldChar w:fldCharType="begin"/>
            </w:r>
            <w:r w:rsidRPr="0011716E">
              <w:rPr>
                <w:rFonts w:cs="Arial"/>
                <w:highlight w:val="white"/>
                <w:lang w:val="en-US"/>
              </w:rPr>
              <w:instrText xml:space="preserve"> DOCPROPERTY "CustomField.Date"\*CHARFORMAT \&lt;OawJumpToField value=0/&gt;</w:instrText>
            </w:r>
            <w:r w:rsidRPr="008E4D19">
              <w:rPr>
                <w:rFonts w:cs="Arial"/>
                <w:highlight w:val="white"/>
                <w:lang w:val="en-US"/>
              </w:rPr>
              <w:fldChar w:fldCharType="separate"/>
            </w:r>
            <w:r w:rsidR="001D7203">
              <w:rPr>
                <w:rFonts w:cs="Arial"/>
                <w:highlight w:val="white"/>
                <w:lang w:val="en-US"/>
              </w:rPr>
              <w:t>April</w:t>
            </w:r>
            <w:r w:rsidRPr="008E4D19">
              <w:rPr>
                <w:rFonts w:cs="Arial"/>
                <w:highlight w:val="white"/>
              </w:rPr>
              <w:t xml:space="preserve"> 201</w:t>
            </w:r>
            <w:r w:rsidRPr="008E4D19">
              <w:rPr>
                <w:rFonts w:cs="Arial"/>
                <w:highlight w:val="white"/>
              </w:rPr>
              <w:fldChar w:fldCharType="end"/>
            </w:r>
            <w:r>
              <w:rPr>
                <w:rFonts w:cs="Arial"/>
                <w:highlight w:val="white"/>
              </w:rPr>
              <w:t>9</w:t>
            </w:r>
          </w:p>
        </w:tc>
      </w:tr>
    </w:tbl>
    <w:p w14:paraId="1D326FB1" w14:textId="77777777" w:rsidR="0011716E" w:rsidRPr="00432278" w:rsidRDefault="0011716E" w:rsidP="00502EC8">
      <w:pPr>
        <w:pStyle w:val="Classification"/>
        <w:spacing w:after="0" w:line="312" w:lineRule="auto"/>
        <w:rPr>
          <w:sz w:val="18"/>
          <w:szCs w:val="18"/>
          <w:highlight w:val="yellow"/>
          <w:lang w:val="en-US"/>
        </w:rPr>
      </w:pPr>
    </w:p>
    <w:p w14:paraId="7D24DB63" w14:textId="7ACCCA44" w:rsidR="006B343D" w:rsidRDefault="006B343D" w:rsidP="00502EC8">
      <w:pPr>
        <w:pStyle w:val="Classification"/>
        <w:spacing w:after="0" w:line="312" w:lineRule="auto"/>
        <w:rPr>
          <w:bCs/>
          <w:sz w:val="18"/>
          <w:szCs w:val="18"/>
          <w:lang w:val="en-US"/>
        </w:rPr>
      </w:pPr>
      <w:r>
        <w:rPr>
          <w:rFonts w:hint="eastAsia"/>
          <w:bCs/>
          <w:sz w:val="18"/>
          <w:szCs w:val="18"/>
          <w:lang w:val="en-US" w:eastAsia="zh-CN"/>
        </w:rPr>
        <w:t>安迈集团新闻</w:t>
      </w:r>
    </w:p>
    <w:p w14:paraId="0CFA3BDA" w14:textId="77777777" w:rsidR="00466C9E" w:rsidRPr="00A57A32" w:rsidRDefault="00466C9E" w:rsidP="00502EC8">
      <w:pPr>
        <w:pStyle w:val="Classification"/>
        <w:spacing w:after="0" w:line="312" w:lineRule="auto"/>
        <w:rPr>
          <w:sz w:val="18"/>
          <w:szCs w:val="18"/>
          <w:lang w:val="en-US"/>
        </w:rPr>
      </w:pPr>
    </w:p>
    <w:p w14:paraId="5E3B5332" w14:textId="77777777" w:rsidR="00416D74" w:rsidRPr="00EF7C23" w:rsidRDefault="00416D74" w:rsidP="00416D74">
      <w:pPr>
        <w:spacing w:line="312" w:lineRule="auto"/>
        <w:jc w:val="both"/>
        <w:rPr>
          <w:rFonts w:ascii="SimSun" w:hAnsi="SimSun" w:cs="Arial"/>
          <w:sz w:val="36"/>
          <w:szCs w:val="18"/>
          <w:lang w:val="en-US" w:eastAsia="zh-CN"/>
        </w:rPr>
      </w:pPr>
      <w:r w:rsidRPr="00EF7C23">
        <w:rPr>
          <w:rFonts w:ascii="SimSun" w:hAnsi="SimSun" w:cs="Arial" w:hint="eastAsia"/>
          <w:sz w:val="36"/>
          <w:szCs w:val="18"/>
          <w:lang w:val="en-US" w:eastAsia="zh-CN"/>
        </w:rPr>
        <w:t>数以千计</w:t>
      </w:r>
      <w:r w:rsidRPr="00EF7C23">
        <w:rPr>
          <w:rFonts w:ascii="SimSun" w:hAnsi="SimSun" w:cs="Arial"/>
          <w:sz w:val="36"/>
          <w:szCs w:val="18"/>
          <w:lang w:val="en-US" w:eastAsia="zh-CN"/>
        </w:rPr>
        <w:t>的</w:t>
      </w:r>
      <w:r w:rsidRPr="00EF7C23">
        <w:rPr>
          <w:rFonts w:ascii="SimSun" w:hAnsi="SimSun" w:cs="Arial" w:hint="eastAsia"/>
          <w:sz w:val="36"/>
          <w:szCs w:val="18"/>
          <w:lang w:val="en-US" w:eastAsia="zh-CN"/>
        </w:rPr>
        <w:t>观众参观</w:t>
      </w:r>
      <w:proofErr w:type="spellStart"/>
      <w:r w:rsidRPr="00EF7C23">
        <w:rPr>
          <w:rFonts w:ascii="SimSun" w:hAnsi="SimSun" w:cs="Arial" w:hint="eastAsia"/>
          <w:sz w:val="36"/>
          <w:szCs w:val="18"/>
          <w:lang w:val="pl-PL" w:eastAsia="zh-CN"/>
        </w:rPr>
        <w:t>bauma</w:t>
      </w:r>
      <w:proofErr w:type="spellEnd"/>
      <w:r w:rsidRPr="00EF7C23">
        <w:rPr>
          <w:rFonts w:ascii="SimSun" w:hAnsi="SimSun" w:cs="Arial" w:hint="eastAsia"/>
          <w:sz w:val="36"/>
          <w:szCs w:val="18"/>
          <w:lang w:val="en-US" w:eastAsia="zh-CN"/>
        </w:rPr>
        <w:t xml:space="preserve"> 2019安迈展台</w:t>
      </w:r>
    </w:p>
    <w:p w14:paraId="6DB54595" w14:textId="77777777" w:rsidR="00416D74" w:rsidRPr="00E42F20" w:rsidRDefault="00416D74" w:rsidP="001D7203">
      <w:pPr>
        <w:spacing w:line="312" w:lineRule="auto"/>
        <w:jc w:val="both"/>
        <w:rPr>
          <w:rFonts w:cs="Arial"/>
          <w:b/>
          <w:sz w:val="18"/>
          <w:szCs w:val="18"/>
          <w:lang w:val="en-US" w:eastAsia="zh-CN"/>
        </w:rPr>
      </w:pPr>
    </w:p>
    <w:p w14:paraId="00F7F501" w14:textId="71E69B13" w:rsidR="00416D74" w:rsidRPr="00594C83" w:rsidRDefault="00416D74" w:rsidP="00416D74">
      <w:pPr>
        <w:spacing w:line="312" w:lineRule="auto"/>
        <w:jc w:val="both"/>
        <w:rPr>
          <w:rFonts w:ascii="SimSun" w:hAnsi="SimSun" w:cs="Arial"/>
          <w:bCs/>
          <w:sz w:val="21"/>
          <w:szCs w:val="18"/>
          <w:lang w:val="en-US" w:eastAsia="zh-CN"/>
        </w:rPr>
      </w:pP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4月8-14日，在德国</w:t>
      </w:r>
      <w:r w:rsidRPr="00594C83">
        <w:rPr>
          <w:rFonts w:ascii="SimSun" w:hAnsi="SimSun" w:cs="Arial" w:hint="eastAsia"/>
          <w:bCs/>
          <w:sz w:val="21"/>
          <w:szCs w:val="18"/>
          <w:lang w:val="en-GB" w:eastAsia="zh-CN"/>
        </w:rPr>
        <w:t>慕尼黑</w:t>
      </w: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举办的</w:t>
      </w:r>
      <w:proofErr w:type="spellStart"/>
      <w:r w:rsidRPr="00594C83">
        <w:rPr>
          <w:rFonts w:ascii="SimSun" w:hAnsi="SimSun" w:cs="Arial"/>
          <w:sz w:val="21"/>
          <w:szCs w:val="18"/>
          <w:lang w:val="en-US" w:eastAsia="zh-CN"/>
        </w:rPr>
        <w:t>bauma</w:t>
      </w:r>
      <w:proofErr w:type="spellEnd"/>
      <w:r w:rsidRPr="00594C83">
        <w:rPr>
          <w:rFonts w:ascii="SimSun" w:hAnsi="SimSun" w:cs="Arial"/>
          <w:sz w:val="21"/>
          <w:szCs w:val="18"/>
          <w:lang w:val="en-US" w:eastAsia="zh-CN"/>
        </w:rPr>
        <w:t xml:space="preserve"> 2019</w:t>
      </w:r>
      <w:r w:rsidRPr="00594C83">
        <w:rPr>
          <w:rFonts w:ascii="SimSun" w:hAnsi="SimSun" w:cs="Arial" w:hint="eastAsia"/>
          <w:sz w:val="21"/>
          <w:szCs w:val="18"/>
          <w:lang w:val="en-US" w:eastAsia="zh-CN"/>
        </w:rPr>
        <w:t>展会上，数以千计的观众参观了安迈的创新产品。安迈展出了1</w:t>
      </w:r>
      <w:r>
        <w:rPr>
          <w:rFonts w:ascii="SimSun" w:hAnsi="SimSun" w:cs="Arial"/>
          <w:sz w:val="21"/>
          <w:szCs w:val="18"/>
          <w:lang w:val="en-US" w:eastAsia="zh-CN"/>
        </w:rPr>
        <w:t>00</w:t>
      </w:r>
      <w:r>
        <w:rPr>
          <w:rFonts w:ascii="SimSun" w:hAnsi="SimSun" w:cs="Arial" w:hint="eastAsia"/>
          <w:sz w:val="21"/>
          <w:szCs w:val="18"/>
          <w:lang w:val="en-US" w:eastAsia="zh-CN"/>
        </w:rPr>
        <w:t>多</w:t>
      </w:r>
      <w:r w:rsidRPr="00594C83">
        <w:rPr>
          <w:rFonts w:ascii="SimSun" w:hAnsi="SimSun" w:cs="Arial" w:hint="eastAsia"/>
          <w:sz w:val="21"/>
          <w:szCs w:val="18"/>
          <w:lang w:val="en-US" w:eastAsia="zh-CN"/>
        </w:rPr>
        <w:t>台设备，</w:t>
      </w:r>
      <w:r w:rsidRPr="00594C83">
        <w:rPr>
          <w:rFonts w:ascii="SimSun" w:hAnsi="SimSun" w:cs="Arial"/>
          <w:sz w:val="21"/>
          <w:szCs w:val="18"/>
          <w:lang w:val="en-US" w:eastAsia="zh-CN"/>
        </w:rPr>
        <w:t>其中包括</w:t>
      </w:r>
      <w:r w:rsidRPr="00594C83">
        <w:rPr>
          <w:rFonts w:ascii="SimSun" w:hAnsi="SimSun" w:cs="Arial" w:hint="eastAsia"/>
          <w:sz w:val="21"/>
          <w:szCs w:val="18"/>
          <w:lang w:val="en-US" w:eastAsia="zh-CN"/>
        </w:rPr>
        <w:t>不少</w:t>
      </w:r>
      <w:r w:rsidRPr="00594C83">
        <w:rPr>
          <w:rFonts w:ascii="SimSun" w:hAnsi="SimSun" w:cs="Arial"/>
          <w:sz w:val="21"/>
          <w:szCs w:val="18"/>
          <w:lang w:val="en-US" w:eastAsia="zh-CN"/>
        </w:rPr>
        <w:t>新产品</w:t>
      </w:r>
      <w:r w:rsidRPr="00594C83">
        <w:rPr>
          <w:rFonts w:ascii="SimSun" w:hAnsi="SimSun" w:cs="Arial" w:hint="eastAsia"/>
          <w:sz w:val="21"/>
          <w:szCs w:val="18"/>
          <w:lang w:val="en-US" w:eastAsia="zh-CN"/>
        </w:rPr>
        <w:t>。在展会期间，安迈集团还举行了成立150周年的庆典活动。</w:t>
      </w:r>
    </w:p>
    <w:p w14:paraId="65B23714" w14:textId="77777777" w:rsidR="00416D74" w:rsidRPr="001D7203" w:rsidRDefault="00416D74" w:rsidP="001D7203">
      <w:pPr>
        <w:spacing w:line="312" w:lineRule="auto"/>
        <w:jc w:val="both"/>
        <w:rPr>
          <w:rFonts w:cs="Arial"/>
          <w:b/>
          <w:bCs/>
          <w:sz w:val="18"/>
          <w:szCs w:val="18"/>
          <w:lang w:val="en-GB" w:eastAsia="zh-CN"/>
        </w:rPr>
      </w:pPr>
    </w:p>
    <w:p w14:paraId="5F9521B6" w14:textId="0291B268" w:rsidR="00416D74" w:rsidRPr="00594C83" w:rsidRDefault="00416D74" w:rsidP="00416D74">
      <w:pPr>
        <w:rPr>
          <w:rFonts w:ascii="SimSun" w:hAnsi="SimSun" w:cs="Arial"/>
          <w:sz w:val="21"/>
          <w:szCs w:val="18"/>
          <w:lang w:val="en-US" w:eastAsia="zh-CN"/>
        </w:rPr>
      </w:pPr>
      <w:r w:rsidRPr="00594C83">
        <w:rPr>
          <w:rFonts w:ascii="SimSun" w:hAnsi="SimSun" w:cs="Arial" w:hint="eastAsia"/>
          <w:sz w:val="21"/>
          <w:szCs w:val="18"/>
          <w:lang w:val="en-US" w:eastAsia="zh-CN"/>
        </w:rPr>
        <w:t>“</w:t>
      </w:r>
      <w:proofErr w:type="spellStart"/>
      <w:r w:rsidRPr="00594C83">
        <w:rPr>
          <w:rFonts w:ascii="SimSun" w:hAnsi="SimSun" w:cs="Arial"/>
          <w:sz w:val="21"/>
          <w:szCs w:val="18"/>
          <w:lang w:val="en-US" w:eastAsia="zh-CN"/>
        </w:rPr>
        <w:t>b</w:t>
      </w:r>
      <w:r w:rsidRPr="00594C83">
        <w:rPr>
          <w:rFonts w:ascii="SimSun" w:hAnsi="SimSun" w:cs="Arial" w:hint="eastAsia"/>
          <w:sz w:val="21"/>
          <w:szCs w:val="18"/>
          <w:lang w:val="en-US" w:eastAsia="zh-CN"/>
        </w:rPr>
        <w:t>auma</w:t>
      </w:r>
      <w:proofErr w:type="spellEnd"/>
      <w:r w:rsidRPr="00594C83">
        <w:rPr>
          <w:rFonts w:ascii="SimSun" w:hAnsi="SimSun" w:cs="Arial" w:hint="eastAsia"/>
          <w:sz w:val="21"/>
          <w:szCs w:val="18"/>
          <w:lang w:val="en-US" w:eastAsia="zh-CN"/>
        </w:rPr>
        <w:t xml:space="preserve"> 2019为我们提供了一个与全球客户、合作伙伴和经销商分享这个里程碑时刻的绝佳机会，”安迈集团首席执行官Hans-Christian Schneider表示。“我们将继续走创新之路，为全球客户提供价值，提高他们的盈利能力，并在未来长期与他们保持合作伙伴关系。”</w:t>
      </w:r>
    </w:p>
    <w:p w14:paraId="575B2B33" w14:textId="77777777" w:rsidR="00416D74" w:rsidRPr="00E42F20" w:rsidRDefault="00416D74" w:rsidP="001D7203">
      <w:pPr>
        <w:rPr>
          <w:rFonts w:cs="Arial"/>
          <w:bCs/>
          <w:color w:val="FF0000"/>
          <w:sz w:val="18"/>
          <w:szCs w:val="18"/>
          <w:lang w:val="en-US"/>
        </w:rPr>
      </w:pPr>
    </w:p>
    <w:p w14:paraId="5315C5B6" w14:textId="77777777" w:rsidR="00416D74" w:rsidRPr="00594C83" w:rsidRDefault="00416D74" w:rsidP="00416D74">
      <w:pPr>
        <w:spacing w:line="312" w:lineRule="auto"/>
        <w:jc w:val="both"/>
        <w:rPr>
          <w:rFonts w:ascii="SimSun" w:hAnsi="SimSun" w:cs="Arial"/>
          <w:bCs/>
          <w:sz w:val="21"/>
          <w:szCs w:val="18"/>
          <w:lang w:val="en-US" w:eastAsia="zh-CN"/>
        </w:rPr>
      </w:pP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安迈的展台以“可持续发展、生产力、互联互通”为主题。众多参展产品和技术展示了安迈对这一主题以及创新的承诺。</w:t>
      </w:r>
    </w:p>
    <w:p w14:paraId="0ECC6A46" w14:textId="77777777" w:rsidR="00416D74" w:rsidRDefault="00416D74" w:rsidP="001D7203">
      <w:pPr>
        <w:spacing w:line="312" w:lineRule="auto"/>
        <w:jc w:val="both"/>
        <w:rPr>
          <w:rFonts w:cs="Arial"/>
          <w:bCs/>
          <w:sz w:val="18"/>
          <w:szCs w:val="18"/>
          <w:lang w:val="en-US" w:eastAsia="zh-CN"/>
        </w:rPr>
      </w:pPr>
    </w:p>
    <w:p w14:paraId="40B9DFB9" w14:textId="77777777" w:rsidR="00416D74" w:rsidRPr="00594C83" w:rsidRDefault="00416D74" w:rsidP="00416D74">
      <w:pPr>
        <w:spacing w:line="312" w:lineRule="auto"/>
        <w:jc w:val="both"/>
        <w:rPr>
          <w:rFonts w:ascii="SimSun" w:hAnsi="SimSun" w:cs="Arial"/>
          <w:bCs/>
          <w:sz w:val="21"/>
          <w:szCs w:val="18"/>
          <w:lang w:val="en-US" w:eastAsia="zh-CN"/>
        </w:rPr>
      </w:pP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这是</w:t>
      </w:r>
      <w:proofErr w:type="spellStart"/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bauma</w:t>
      </w:r>
      <w:proofErr w:type="spellEnd"/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展会参展人数创纪录的一年，来自200多个国家的超过62万名</w:t>
      </w:r>
      <w:r w:rsidRPr="00594C83">
        <w:rPr>
          <w:rFonts w:ascii="SimSun" w:hAnsi="SimSun" w:cs="Arial"/>
          <w:bCs/>
          <w:sz w:val="21"/>
          <w:szCs w:val="18"/>
          <w:lang w:val="en-US" w:eastAsia="zh-CN"/>
        </w:rPr>
        <w:t>观众</w:t>
      </w: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使其成为名副其实的国际展会。</w:t>
      </w:r>
    </w:p>
    <w:p w14:paraId="7A699D06" w14:textId="77777777" w:rsidR="00416D74" w:rsidRDefault="00416D74" w:rsidP="001D7203">
      <w:pPr>
        <w:spacing w:line="312" w:lineRule="auto"/>
        <w:jc w:val="both"/>
        <w:rPr>
          <w:rFonts w:cs="Arial"/>
          <w:bCs/>
          <w:sz w:val="18"/>
          <w:szCs w:val="18"/>
          <w:lang w:val="en-US" w:eastAsia="zh-CN"/>
        </w:rPr>
      </w:pPr>
    </w:p>
    <w:p w14:paraId="31F9F7FE" w14:textId="77777777" w:rsidR="00416D74" w:rsidRDefault="00416D74" w:rsidP="00416D74">
      <w:pPr>
        <w:spacing w:line="312" w:lineRule="auto"/>
        <w:jc w:val="both"/>
        <w:rPr>
          <w:rFonts w:ascii="SimSun" w:hAnsi="SimSun" w:cs="Arial"/>
          <w:bCs/>
          <w:sz w:val="21"/>
          <w:szCs w:val="18"/>
          <w:lang w:val="en-US" w:eastAsia="zh-CN"/>
        </w:rPr>
      </w:pP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参观安迈展台的人员络绎不绝，使得整个展区变得异常忙碌。几百名参观人员登上了可俯瞰整个展场的</w:t>
      </w:r>
      <w:r w:rsidRPr="00421092">
        <w:rPr>
          <w:rFonts w:ascii="SimSun" w:hAnsi="SimSun" w:cs="SimSun"/>
          <w:bCs/>
          <w:color w:val="000000" w:themeColor="text1"/>
          <w:sz w:val="21"/>
          <w:szCs w:val="21"/>
          <w:lang w:val="en-US" w:eastAsia="zh-CN"/>
        </w:rPr>
        <w:t>ABP Universal</w:t>
      </w: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沥青搅拌站的顶层。此外，</w:t>
      </w:r>
      <w:r w:rsidRPr="00594C83">
        <w:rPr>
          <w:rFonts w:ascii="SimSun" w:hAnsi="SimSun" w:cs="Arial"/>
          <w:bCs/>
          <w:sz w:val="21"/>
          <w:szCs w:val="18"/>
          <w:lang w:val="en-US" w:eastAsia="zh-CN"/>
        </w:rPr>
        <w:t>一些观众</w:t>
      </w: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还参加了测试自己</w:t>
      </w:r>
      <w:r w:rsidRPr="00594C83">
        <w:rPr>
          <w:rFonts w:ascii="SimSun" w:hAnsi="SimSun" w:cs="Arial"/>
          <w:bCs/>
          <w:sz w:val="21"/>
          <w:szCs w:val="18"/>
          <w:lang w:val="en-US" w:eastAsia="zh-CN"/>
        </w:rPr>
        <w:t>的</w:t>
      </w:r>
      <w:r w:rsidRPr="00594C83">
        <w:rPr>
          <w:rFonts w:ascii="SimSun" w:hAnsi="SimSun" w:cs="Arial" w:hint="eastAsia"/>
          <w:bCs/>
          <w:sz w:val="21"/>
          <w:szCs w:val="18"/>
          <w:lang w:val="en-US" w:eastAsia="zh-CN"/>
        </w:rPr>
        <w:t>轻型设备操作水平的演示活动。</w:t>
      </w:r>
    </w:p>
    <w:p w14:paraId="6DD8D1EA" w14:textId="77777777" w:rsidR="00416D74" w:rsidRPr="00E42F20" w:rsidRDefault="00416D74" w:rsidP="001D7203">
      <w:pPr>
        <w:spacing w:line="312" w:lineRule="auto"/>
        <w:jc w:val="both"/>
        <w:rPr>
          <w:rFonts w:cs="Arial"/>
          <w:bCs/>
          <w:sz w:val="18"/>
          <w:szCs w:val="18"/>
          <w:lang w:val="en-US" w:eastAsia="zh-CN"/>
        </w:rPr>
      </w:pPr>
    </w:p>
    <w:p w14:paraId="29F39E11" w14:textId="77777777" w:rsidR="001D7203" w:rsidRPr="00E42F20" w:rsidRDefault="001D7203" w:rsidP="001D7203">
      <w:pPr>
        <w:spacing w:line="312" w:lineRule="auto"/>
        <w:rPr>
          <w:rFonts w:cs="Arial"/>
          <w:b/>
          <w:bCs/>
          <w:sz w:val="18"/>
          <w:szCs w:val="18"/>
          <w:lang w:val="en-US" w:eastAsia="zh-CN"/>
        </w:rPr>
      </w:pPr>
    </w:p>
    <w:p w14:paraId="3E0843C3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75081F">
        <w:rPr>
          <w:rFonts w:ascii="SimSun" w:hAnsi="SimSun" w:cs="SimSun"/>
          <w:sz w:val="21"/>
          <w:szCs w:val="21"/>
          <w:lang w:val="en-US" w:eastAsia="zh-CN"/>
        </w:rPr>
        <w:t>轻型压实设备</w:t>
      </w:r>
    </w:p>
    <w:p w14:paraId="4E4EBF28" w14:textId="77777777" w:rsidR="00416D74" w:rsidRPr="00E42F20" w:rsidRDefault="00416D74" w:rsidP="001D7203">
      <w:pPr>
        <w:spacing w:line="312" w:lineRule="auto"/>
        <w:rPr>
          <w:rFonts w:cs="Arial"/>
          <w:b/>
          <w:bCs/>
          <w:sz w:val="18"/>
          <w:szCs w:val="18"/>
          <w:lang w:val="en-US"/>
        </w:rPr>
      </w:pPr>
    </w:p>
    <w:p w14:paraId="69C875CB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75081F">
        <w:rPr>
          <w:rFonts w:ascii="SimSun" w:hAnsi="SimSun" w:cs="SimSun"/>
          <w:sz w:val="21"/>
          <w:szCs w:val="21"/>
          <w:lang w:val="en-US" w:eastAsia="zh-CN"/>
        </w:rPr>
        <w:t>安迈集团将展出</w:t>
      </w: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APH全新系列静压振动平板夯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，它将取代以动力和可靠性广为人知的现有产品系列。新系列静液压平板夯将保留现在的特性，进一步降低手扶臂的振动（HAV）水平，并且采用最新的发动机技术。其他主要特点包括：实现高效压实的ACE技术和三轴式激振系统，即使通过沉重的粘性土壤，也可实现一致和平稳的移动。</w:t>
      </w:r>
    </w:p>
    <w:p w14:paraId="7ECBC16D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27B87A07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APR全新系列可反向振动平板夯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也得到了亮相的机会。此款设备配置低振动的操作扶手，使操作更轻松、舒适和高效。</w:t>
      </w:r>
    </w:p>
    <w:p w14:paraId="2DF1939B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6BD643ED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75081F">
        <w:rPr>
          <w:rFonts w:ascii="SimSun" w:hAnsi="SimSun" w:cs="SimSun"/>
          <w:sz w:val="21"/>
          <w:szCs w:val="21"/>
          <w:lang w:val="en-US" w:eastAsia="zh-CN"/>
        </w:rPr>
        <w:t>压实设备</w:t>
      </w:r>
    </w:p>
    <w:p w14:paraId="53D6A073" w14:textId="77777777" w:rsidR="00416D74" w:rsidRPr="00E42F20" w:rsidRDefault="00416D74" w:rsidP="001D7203">
      <w:pPr>
        <w:spacing w:line="312" w:lineRule="auto"/>
        <w:rPr>
          <w:rFonts w:cs="Arial"/>
          <w:b/>
          <w:bCs/>
          <w:sz w:val="18"/>
          <w:szCs w:val="18"/>
          <w:lang w:val="en-US"/>
        </w:rPr>
      </w:pPr>
    </w:p>
    <w:p w14:paraId="3C84CF49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ARX 91铰接式双钢轮压路机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凭借优化的钢轮尺寸、频率和振幅的设计，拥有高压实能力，在厚薄不同的沥青铺层作业都可以减少碾压遍数，实现快捷、高效的压实。高效的行走系统在高难度施工的情况下也能最大限度地提高驱动力。平稳的启动和停机系统可以提高沥青作业面的压实质量。</w:t>
      </w:r>
    </w:p>
    <w:p w14:paraId="46159AE0" w14:textId="77777777" w:rsidR="00416D74" w:rsidRPr="00E42F20" w:rsidRDefault="00416D74" w:rsidP="001D7203">
      <w:pPr>
        <w:spacing w:line="312" w:lineRule="auto"/>
        <w:rPr>
          <w:rFonts w:cs="Arial"/>
          <w:b/>
          <w:bCs/>
          <w:sz w:val="18"/>
          <w:szCs w:val="18"/>
          <w:lang w:val="en-US" w:eastAsia="zh-CN"/>
        </w:rPr>
      </w:pPr>
    </w:p>
    <w:p w14:paraId="42F425F6" w14:textId="7B9B3230" w:rsidR="001D7203" w:rsidRDefault="001D7203" w:rsidP="001D7203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5DC7E84B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lastRenderedPageBreak/>
        <w:t>ART 280静压轮胎压路机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可以选配满足不同排放标准的发动机，方便装载的安迈配重系统采用模块化设计，仅需一台叉车就可以在一小时内将机器操作重量从9 t调整到28 t。该型号在沥青铺层和土壤上作业均表现良好。</w:t>
      </w:r>
    </w:p>
    <w:p w14:paraId="0BE15008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5A239660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ARX全新系列小型双钢轮压路机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方便操作人员在障碍物旁施工，诸如对路缘贴边的压实。全新免维护铰接转向系统可使前后直列钢轮快速调整为错轮式。它的特点还包括直观的仪表板布局，重新设计的机器前部和后部，新的LED灯系统和更低的噪音水平。此系列还有前钢轮+后四胶轮的联合式型号供选择。</w:t>
      </w:r>
    </w:p>
    <w:p w14:paraId="7CD9A95E" w14:textId="77777777" w:rsidR="001D7203" w:rsidRPr="00E42F20" w:rsidRDefault="001D7203" w:rsidP="001D7203">
      <w:pPr>
        <w:spacing w:line="312" w:lineRule="auto"/>
        <w:rPr>
          <w:rFonts w:cs="Arial"/>
          <w:b/>
          <w:bCs/>
          <w:sz w:val="18"/>
          <w:szCs w:val="18"/>
          <w:lang w:val="en-US" w:eastAsia="zh-CN"/>
        </w:rPr>
      </w:pPr>
    </w:p>
    <w:p w14:paraId="02369AEF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ARS 122 T3土壤压路机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使用康明斯BS-III发动机，排放符合美国第三阶段标准。基础操作重量为10 t，最大为11 t。ARS系列土壤压路机采用安迈无后桥设计理念，为在陡坡道施工提供卓越的牵引力和工作能力。</w:t>
      </w:r>
    </w:p>
    <w:p w14:paraId="35EDE352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41B4CCF0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ARP 95 ST5枢轴转向式钢轮压路机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对主机身进行全新设计，使开启错轮机构时的最大压实宽度达到3070 mm。这是市场同级别压路机可以实现的最大压实宽度。维修人员从地面可以接触机器的所有维护保养点。操作台配备故障诊断系统。</w:t>
      </w:r>
    </w:p>
    <w:p w14:paraId="15F0608D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5A8CCCC2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ARS系列ST5土壤压路机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提供卓越的压实性能，以最小的压实遍数实现利益最大化。操控和显示面板与方向盘集成化设计，直观便捷的操控帮助缺乏经验的操作人员提高生产效率。</w:t>
      </w:r>
    </w:p>
    <w:p w14:paraId="0A5784C2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1B5C0E6A" w14:textId="1969108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安迈压实专家（ACE）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是安迈特有的智能压实系统。ACE的基本型配备LED指示灯。</w:t>
      </w:r>
      <w:proofErr w:type="spellStart"/>
      <w:r w:rsidRPr="0075081F">
        <w:rPr>
          <w:rFonts w:ascii="SimSun" w:hAnsi="SimSun" w:cs="SimSun"/>
          <w:sz w:val="21"/>
          <w:szCs w:val="21"/>
          <w:lang w:val="en-US" w:eastAsia="zh-CN"/>
        </w:rPr>
        <w:t>ACE</w:t>
      </w:r>
      <w:r w:rsidRPr="00416D74">
        <w:rPr>
          <w:rFonts w:ascii="SimSun" w:hAnsi="SimSun" w:cs="SimSun"/>
          <w:sz w:val="21"/>
          <w:szCs w:val="21"/>
          <w:vertAlign w:val="superscript"/>
          <w:lang w:val="en-US" w:eastAsia="zh-CN"/>
        </w:rPr>
        <w:t>force</w:t>
      </w:r>
      <w:proofErr w:type="spellEnd"/>
      <w:r w:rsidRPr="0075081F">
        <w:rPr>
          <w:rFonts w:ascii="SimSun" w:hAnsi="SimSun" w:cs="SimSun"/>
          <w:sz w:val="21"/>
          <w:szCs w:val="21"/>
          <w:lang w:val="en-US" w:eastAsia="zh-CN"/>
        </w:rPr>
        <w:t>型通过数字式交互界面检测压实作业和提供数值来反馈压实进度，并且确认已达到压实目标。</w:t>
      </w:r>
      <w:proofErr w:type="spellStart"/>
      <w:r w:rsidRPr="0075081F">
        <w:rPr>
          <w:rFonts w:ascii="SimSun" w:hAnsi="SimSun" w:cs="SimSun"/>
          <w:sz w:val="21"/>
          <w:szCs w:val="21"/>
          <w:lang w:val="en-US" w:eastAsia="zh-CN"/>
        </w:rPr>
        <w:t>ACE</w:t>
      </w:r>
      <w:r w:rsidRPr="00416D74">
        <w:rPr>
          <w:rFonts w:ascii="SimSun" w:hAnsi="SimSun" w:cs="SimSun"/>
          <w:sz w:val="21"/>
          <w:szCs w:val="21"/>
          <w:vertAlign w:val="superscript"/>
          <w:lang w:val="en-US" w:eastAsia="zh-CN"/>
        </w:rPr>
        <w:t>pro</w:t>
      </w:r>
      <w:proofErr w:type="spellEnd"/>
      <w:r w:rsidRPr="0075081F">
        <w:rPr>
          <w:rFonts w:ascii="SimSun" w:hAnsi="SimSun" w:cs="SimSun"/>
          <w:sz w:val="21"/>
          <w:szCs w:val="21"/>
          <w:lang w:val="en-US" w:eastAsia="zh-CN"/>
        </w:rPr>
        <w:t>为高级型，可以检测压实进度，也可以通过自动或手动对振幅和振频进行即时和连续的调节。</w:t>
      </w:r>
    </w:p>
    <w:p w14:paraId="6CE48D63" w14:textId="77777777" w:rsidR="001D7203" w:rsidRPr="00E42F20" w:rsidRDefault="001D7203" w:rsidP="001D7203">
      <w:pPr>
        <w:spacing w:line="312" w:lineRule="auto"/>
        <w:rPr>
          <w:rFonts w:cs="Arial"/>
          <w:b/>
          <w:bCs/>
          <w:sz w:val="18"/>
          <w:szCs w:val="18"/>
          <w:lang w:val="en-US" w:eastAsia="zh-CN"/>
        </w:rPr>
      </w:pPr>
    </w:p>
    <w:p w14:paraId="17110FFF" w14:textId="77777777" w:rsidR="001D7203" w:rsidRPr="00E42F20" w:rsidRDefault="001D7203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20A4BE7D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75081F">
        <w:rPr>
          <w:rFonts w:ascii="SimSun" w:hAnsi="SimSun" w:cs="SimSun"/>
          <w:sz w:val="21"/>
          <w:szCs w:val="21"/>
          <w:lang w:val="en-US" w:eastAsia="zh-CN"/>
        </w:rPr>
        <w:t>水泥混凝土和沥青搅拌设备</w:t>
      </w:r>
    </w:p>
    <w:p w14:paraId="2DDD5F7B" w14:textId="77777777" w:rsidR="00416D74" w:rsidRPr="00E42F20" w:rsidRDefault="00416D74" w:rsidP="001D7203">
      <w:pPr>
        <w:spacing w:line="312" w:lineRule="auto"/>
        <w:rPr>
          <w:rFonts w:cs="Arial"/>
          <w:b/>
          <w:bCs/>
          <w:sz w:val="18"/>
          <w:szCs w:val="18"/>
          <w:lang w:val="en-US" w:eastAsia="zh-CN"/>
        </w:rPr>
      </w:pPr>
    </w:p>
    <w:p w14:paraId="5731DEC3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 xml:space="preserve">安迈ABC </w:t>
      </w:r>
      <w:proofErr w:type="spellStart"/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ValueTec</w:t>
      </w:r>
      <w:proofErr w:type="spellEnd"/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沥青搅拌站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是为提高生产效率而设计制造的，最终目的是通过降低成本来提高收益。此系列的所有型号产品都是以最低运营成本设计为导向，借助定制化的设计，可以添加25％-40％的回收旧料。</w:t>
      </w:r>
    </w:p>
    <w:p w14:paraId="01F96204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211794AA" w14:textId="74B0E236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75081F">
        <w:rPr>
          <w:rFonts w:ascii="SimSun" w:hAnsi="SimSun" w:cs="SimSun"/>
          <w:sz w:val="21"/>
          <w:szCs w:val="21"/>
          <w:lang w:val="en-US" w:eastAsia="zh-CN"/>
        </w:rPr>
        <w:t>方便运输的</w:t>
      </w: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CBT 130 TB</w:t>
      </w:r>
      <w:r>
        <w:rPr>
          <w:rFonts w:ascii="SimSun" w:hAnsi="SimSun" w:cs="SimSun"/>
          <w:b/>
          <w:bCs/>
          <w:sz w:val="21"/>
          <w:szCs w:val="21"/>
          <w:lang w:val="en-US" w:eastAsia="zh-CN"/>
        </w:rPr>
        <w:t xml:space="preserve"> </w:t>
      </w:r>
      <w:r w:rsidRPr="00B778E9">
        <w:rPr>
          <w:rFonts w:ascii="SimSun" w:hAnsi="SimSun" w:cs="SimSun"/>
          <w:b/>
          <w:bCs/>
          <w:sz w:val="21"/>
          <w:szCs w:val="21"/>
          <w:lang w:val="en-US" w:eastAsia="zh-CN"/>
        </w:rPr>
        <w:t>Elba</w:t>
      </w: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移动式水泥混凝土搅拌站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兼具快速转场和产能大的优势，由两组集装箱式运输单元组成，并预先安装电气系统和气动元器件。</w:t>
      </w:r>
    </w:p>
    <w:p w14:paraId="24BDDF58" w14:textId="77777777" w:rsidR="001D7203" w:rsidRPr="00E42F20" w:rsidRDefault="001D7203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3E89B676" w14:textId="77777777" w:rsidR="00416D74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E612C5">
        <w:rPr>
          <w:rFonts w:ascii="SimSun" w:hAnsi="SimSun" w:cs="SimSun"/>
          <w:b/>
          <w:sz w:val="21"/>
          <w:szCs w:val="21"/>
          <w:lang w:val="en-US" w:eastAsia="zh-CN"/>
        </w:rPr>
        <w:t>ABP Universal</w:t>
      </w:r>
      <w:r w:rsidRPr="00E612C5">
        <w:rPr>
          <w:rFonts w:ascii="SimSun" w:hAnsi="SimSun" w:cs="SimSun" w:hint="eastAsia"/>
          <w:b/>
          <w:sz w:val="21"/>
          <w:szCs w:val="21"/>
          <w:lang w:val="en-US" w:eastAsia="zh-CN"/>
        </w:rPr>
        <w:t>沥青搅拌站</w:t>
      </w:r>
      <w:r>
        <w:rPr>
          <w:rFonts w:ascii="SimSun" w:hAnsi="SimSun" w:cs="SimSun" w:hint="eastAsia"/>
          <w:sz w:val="21"/>
          <w:szCs w:val="21"/>
          <w:lang w:val="en-US" w:eastAsia="zh-CN"/>
        </w:rPr>
        <w:t>为高端设计，可添加</w:t>
      </w:r>
      <w:r w:rsidRPr="00E612C5">
        <w:rPr>
          <w:rFonts w:ascii="SimSun" w:hAnsi="SimSun" w:cs="SimSun" w:hint="eastAsia"/>
          <w:sz w:val="21"/>
          <w:szCs w:val="21"/>
          <w:lang w:val="en-US" w:eastAsia="zh-CN"/>
        </w:rPr>
        <w:t>高比例的</w:t>
      </w:r>
      <w:r>
        <w:rPr>
          <w:rFonts w:ascii="SimSun" w:hAnsi="SimSun" w:cs="SimSun" w:hint="eastAsia"/>
          <w:sz w:val="21"/>
          <w:szCs w:val="21"/>
          <w:lang w:val="en-US" w:eastAsia="zh-CN"/>
        </w:rPr>
        <w:t>R</w:t>
      </w:r>
      <w:r>
        <w:rPr>
          <w:rFonts w:ascii="SimSun" w:hAnsi="SimSun" w:cs="SimSun"/>
          <w:sz w:val="21"/>
          <w:szCs w:val="21"/>
          <w:lang w:val="en-US" w:eastAsia="zh-CN"/>
        </w:rPr>
        <w:t>AP</w:t>
      </w:r>
      <w:r w:rsidRPr="00E612C5">
        <w:rPr>
          <w:rFonts w:ascii="SimSun" w:hAnsi="SimSun" w:cs="SimSun" w:hint="eastAsia"/>
          <w:sz w:val="21"/>
          <w:szCs w:val="21"/>
          <w:lang w:val="en-US" w:eastAsia="zh-CN"/>
        </w:rPr>
        <w:t>。另</w:t>
      </w:r>
      <w:r>
        <w:rPr>
          <w:rFonts w:ascii="SimSun" w:hAnsi="SimSun" w:cs="SimSun" w:hint="eastAsia"/>
          <w:sz w:val="21"/>
          <w:szCs w:val="21"/>
          <w:lang w:val="en-US" w:eastAsia="zh-CN"/>
        </w:rPr>
        <w:t>外</w:t>
      </w:r>
      <w:r>
        <w:rPr>
          <w:rFonts w:ascii="SimSun" w:hAnsi="SimSun" w:cs="SimSun"/>
          <w:sz w:val="21"/>
          <w:szCs w:val="21"/>
          <w:lang w:val="en-US" w:eastAsia="zh-CN"/>
        </w:rPr>
        <w:t>，它</w:t>
      </w:r>
      <w:r>
        <w:rPr>
          <w:rFonts w:ascii="SimSun" w:hAnsi="SimSun" w:cs="SimSun" w:hint="eastAsia"/>
          <w:sz w:val="21"/>
          <w:szCs w:val="21"/>
          <w:lang w:val="en-US" w:eastAsia="zh-CN"/>
        </w:rPr>
        <w:t>还具备</w:t>
      </w:r>
      <w:r w:rsidRPr="00E612C5">
        <w:rPr>
          <w:rFonts w:ascii="SimSun" w:hAnsi="SimSun" w:cs="SimSun" w:hint="eastAsia"/>
          <w:sz w:val="21"/>
          <w:szCs w:val="21"/>
          <w:lang w:val="en-US" w:eastAsia="zh-CN"/>
        </w:rPr>
        <w:t>满足可持续生产</w:t>
      </w:r>
      <w:r>
        <w:rPr>
          <w:rFonts w:ascii="SimSun" w:hAnsi="SimSun" w:cs="SimSun" w:hint="eastAsia"/>
          <w:sz w:val="21"/>
          <w:szCs w:val="21"/>
          <w:lang w:val="en-US" w:eastAsia="zh-CN"/>
        </w:rPr>
        <w:t>的</w:t>
      </w:r>
      <w:r>
        <w:rPr>
          <w:rFonts w:ascii="SimSun" w:hAnsi="SimSun" w:cs="SimSun"/>
          <w:sz w:val="21"/>
          <w:szCs w:val="21"/>
          <w:lang w:val="en-US" w:eastAsia="zh-CN"/>
        </w:rPr>
        <w:t>诸多特点</w:t>
      </w:r>
      <w:r w:rsidRPr="00E612C5">
        <w:rPr>
          <w:rFonts w:ascii="SimSun" w:hAnsi="SimSun" w:cs="SimSun" w:hint="eastAsia"/>
          <w:sz w:val="21"/>
          <w:szCs w:val="21"/>
          <w:lang w:val="en-US" w:eastAsia="zh-CN"/>
        </w:rPr>
        <w:t>。</w:t>
      </w:r>
    </w:p>
    <w:p w14:paraId="3458678F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08B7C4B2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RSS 120-M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是一台三合一机器，具有作为粉碎机、铁分离器和筛分机的功能。该设备是回收沥青旧料的理想解决方案，适用于铣刨料和较大的碎片。RSS 120-M可以在30分钟内完成安装、投入生产。</w:t>
      </w:r>
    </w:p>
    <w:p w14:paraId="18A4E37C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3980A18F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75081F">
        <w:rPr>
          <w:rFonts w:ascii="SimSun" w:hAnsi="SimSun" w:cs="SimSun"/>
          <w:sz w:val="21"/>
          <w:szCs w:val="21"/>
          <w:lang w:val="en-US" w:eastAsia="zh-CN"/>
        </w:rPr>
        <w:t>售后产品和服务</w:t>
      </w:r>
    </w:p>
    <w:p w14:paraId="16684736" w14:textId="77777777" w:rsidR="00416D74" w:rsidRPr="00E42F20" w:rsidRDefault="00416D74" w:rsidP="001D7203">
      <w:pPr>
        <w:spacing w:line="312" w:lineRule="auto"/>
        <w:rPr>
          <w:rFonts w:cs="Arial"/>
          <w:b/>
          <w:bCs/>
          <w:sz w:val="18"/>
          <w:szCs w:val="18"/>
          <w:lang w:val="en-GB" w:eastAsia="zh-CN"/>
        </w:rPr>
      </w:pPr>
    </w:p>
    <w:p w14:paraId="3956D918" w14:textId="53D337BF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GB" w:eastAsia="zh-CN"/>
        </w:rPr>
      </w:pPr>
      <w:proofErr w:type="spellStart"/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Amdurit</w:t>
      </w:r>
      <w:proofErr w:type="spellEnd"/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®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是安迈专有的沥青搅拌站磨损保护系统，可实现三倍长的耐磨钢使用寿命和对高价值零部件的保护。零部件使用寿命的延长将会减少更换频次和人工费用，从而降低生产成本。</w:t>
      </w:r>
    </w:p>
    <w:p w14:paraId="3FA83713" w14:textId="77777777" w:rsidR="001D7203" w:rsidRPr="00E42F20" w:rsidRDefault="001D7203" w:rsidP="001D7203">
      <w:pPr>
        <w:spacing w:line="312" w:lineRule="auto"/>
        <w:rPr>
          <w:rFonts w:cs="Arial"/>
          <w:bCs/>
          <w:sz w:val="18"/>
          <w:szCs w:val="18"/>
          <w:lang w:val="en-GB" w:eastAsia="zh-CN"/>
        </w:rPr>
      </w:pPr>
    </w:p>
    <w:p w14:paraId="666DF301" w14:textId="77777777" w:rsidR="00416D74" w:rsidRPr="001C507B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t>安迈的搅拌站改造技术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使旧设备能够获得最新的技术和环保改进。安迈拥有可靠的改造工艺，改造成本比购买新站的费用低，主要优势包括改善环境、技术升级和旧站更新。用户也可以对其他品牌的产品进行升级改造。</w:t>
      </w:r>
    </w:p>
    <w:p w14:paraId="3C6AC0A9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GB"/>
        </w:rPr>
      </w:pPr>
    </w:p>
    <w:p w14:paraId="7A0277AA" w14:textId="77777777" w:rsidR="001D7203" w:rsidRPr="00E42F20" w:rsidRDefault="001D7203" w:rsidP="001D7203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57A30F06" w14:textId="77777777" w:rsidR="00416D74" w:rsidRPr="0075081F" w:rsidRDefault="00416D74" w:rsidP="00416D74">
      <w:pPr>
        <w:spacing w:line="240" w:lineRule="auto"/>
        <w:rPr>
          <w:rFonts w:ascii="SimSun" w:hAnsi="SimSun" w:cs="SimSun"/>
          <w:sz w:val="21"/>
          <w:szCs w:val="21"/>
          <w:lang w:val="en-US" w:eastAsia="zh-CN"/>
        </w:rPr>
      </w:pPr>
      <w:r w:rsidRPr="001C507B">
        <w:rPr>
          <w:rFonts w:ascii="SimSun" w:hAnsi="SimSun" w:cs="SimSun"/>
          <w:b/>
          <w:bCs/>
          <w:sz w:val="21"/>
          <w:szCs w:val="21"/>
          <w:lang w:val="en-US" w:eastAsia="zh-CN"/>
        </w:rPr>
        <w:lastRenderedPageBreak/>
        <w:t>安迈ServiceLink</w:t>
      </w:r>
      <w:r w:rsidRPr="0075081F">
        <w:rPr>
          <w:rFonts w:ascii="SimSun" w:hAnsi="SimSun" w:cs="SimSun"/>
          <w:sz w:val="21"/>
          <w:szCs w:val="21"/>
          <w:lang w:val="en-US" w:eastAsia="zh-CN"/>
        </w:rPr>
        <w:t>可为客户提供诸如电瓶状况、工作小时数、机器启动和详细的维护保养信息，用户可以直接在机器上、在线访问或通过移动设备的应用软件查看。ServiceLink适用于轻型设备和大型压路机，对各施工企业和租赁公司都提供有效服务。</w:t>
      </w:r>
    </w:p>
    <w:p w14:paraId="42E14864" w14:textId="77777777" w:rsidR="00416D74" w:rsidRPr="00E42F20" w:rsidRDefault="00416D74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14E93352" w14:textId="77777777" w:rsidR="001D7203" w:rsidRPr="00E42F20" w:rsidRDefault="001D7203" w:rsidP="001D7203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48082781" w14:textId="77777777" w:rsidR="00416D74" w:rsidRPr="0075081F" w:rsidRDefault="00416D74" w:rsidP="00416D74">
      <w:pPr>
        <w:spacing w:line="312" w:lineRule="auto"/>
        <w:jc w:val="both"/>
        <w:rPr>
          <w:rFonts w:ascii="SimSun" w:hAnsi="SimSun" w:cs="Arial"/>
          <w:bCs/>
          <w:sz w:val="21"/>
          <w:szCs w:val="18"/>
          <w:lang w:val="en-US" w:eastAsia="zh-CN"/>
        </w:rPr>
      </w:pPr>
      <w:r w:rsidRPr="001C507B">
        <w:rPr>
          <w:rFonts w:ascii="SimSun" w:hAnsi="SimSun"/>
          <w:b/>
          <w:bCs/>
          <w:kern w:val="2"/>
          <w:sz w:val="21"/>
          <w:szCs w:val="21"/>
          <w:lang w:val="en-US" w:eastAsia="zh-CN"/>
        </w:rPr>
        <w:t>安迈维修服务App</w:t>
      </w:r>
      <w:r w:rsidRPr="001C507B">
        <w:rPr>
          <w:rFonts w:ascii="SimSun" w:hAnsi="SimSun"/>
          <w:kern w:val="2"/>
          <w:sz w:val="21"/>
          <w:szCs w:val="21"/>
          <w:lang w:val="en-US" w:eastAsia="zh-CN"/>
        </w:rPr>
        <w:t>可提供对ServiceLink和其他所有信息进行访问。还可快速访问机器档案、操作保养和零件手册，通过GPS技术帮助用户找到距离机器最近的服务代理商。</w:t>
      </w:r>
    </w:p>
    <w:p w14:paraId="4CC15614" w14:textId="77777777" w:rsidR="00E05871" w:rsidRDefault="00E05871">
      <w:pPr>
        <w:spacing w:line="240" w:lineRule="auto"/>
        <w:rPr>
          <w:rFonts w:cs="Arial"/>
          <w:bCs/>
          <w:sz w:val="18"/>
          <w:szCs w:val="18"/>
          <w:lang w:val="en-US" w:eastAsia="zh-CN"/>
        </w:rPr>
      </w:pPr>
    </w:p>
    <w:p w14:paraId="4E1C77FC" w14:textId="30101B27" w:rsidR="00E05871" w:rsidRDefault="00E05871">
      <w:pPr>
        <w:spacing w:line="240" w:lineRule="auto"/>
        <w:rPr>
          <w:rFonts w:cs="Arial"/>
          <w:bCs/>
          <w:sz w:val="18"/>
          <w:szCs w:val="18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4927"/>
      </w:tblGrid>
      <w:tr w:rsidR="00E05871" w:rsidRPr="00787F80" w14:paraId="40119665" w14:textId="77777777" w:rsidTr="00E05871">
        <w:trPr>
          <w:trHeight w:val="1587"/>
        </w:trPr>
        <w:tc>
          <w:tcPr>
            <w:tcW w:w="3964" w:type="dxa"/>
          </w:tcPr>
          <w:p w14:paraId="028F38F7" w14:textId="01827A42" w:rsidR="00E05871" w:rsidRPr="002025C9" w:rsidRDefault="00E05871" w:rsidP="00EF3516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0598F9A4" wp14:editId="1241B820">
                  <wp:extent cx="1413725" cy="942536"/>
                  <wp:effectExtent l="0" t="0" r="0" b="0"/>
                  <wp:docPr id="1" name="Picture 1" descr="A group of people walking in front of a crow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mmann_bauma 2019_20190408-IMG_6677.jpe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452" cy="96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4B890949" w14:textId="77777777" w:rsidR="00E05871" w:rsidRPr="002025C9" w:rsidRDefault="00E05871" w:rsidP="00EF3516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3362025" w14:textId="77777777" w:rsidR="00E05871" w:rsidRPr="00416D74" w:rsidRDefault="00E05871" w:rsidP="00EF3516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de-DE"/>
              </w:rPr>
            </w:pPr>
            <w:r w:rsidRPr="00416D74">
              <w:rPr>
                <w:i/>
                <w:sz w:val="16"/>
                <w:lang w:val="de-DE"/>
              </w:rPr>
              <w:t>Dateiname:</w:t>
            </w:r>
          </w:p>
          <w:p w14:paraId="6750A7E9" w14:textId="11675204" w:rsidR="00E05871" w:rsidRPr="00416D74" w:rsidRDefault="00E05871" w:rsidP="00EF3516">
            <w:pPr>
              <w:spacing w:line="240" w:lineRule="auto"/>
              <w:rPr>
                <w:rFonts w:cs="Arial"/>
                <w:b/>
                <w:sz w:val="14"/>
                <w:lang w:val="de-DE"/>
              </w:rPr>
            </w:pPr>
            <w:proofErr w:type="spellStart"/>
            <w:r w:rsidRPr="00416D74">
              <w:rPr>
                <w:rFonts w:cs="Arial"/>
                <w:b/>
                <w:sz w:val="14"/>
                <w:lang w:val="de-DE"/>
              </w:rPr>
              <w:t>Ammann_bauma</w:t>
            </w:r>
            <w:proofErr w:type="spellEnd"/>
            <w:r w:rsidRPr="00416D74">
              <w:rPr>
                <w:rFonts w:cs="Arial"/>
                <w:b/>
                <w:sz w:val="14"/>
                <w:lang w:val="de-DE"/>
              </w:rPr>
              <w:t xml:space="preserve"> 2019_20190408-IMG_6677</w:t>
            </w:r>
          </w:p>
          <w:p w14:paraId="43C212BC" w14:textId="77777777" w:rsidR="00E05871" w:rsidRPr="00416D74" w:rsidRDefault="00E05871" w:rsidP="00EF3516">
            <w:pPr>
              <w:spacing w:line="240" w:lineRule="auto"/>
              <w:rPr>
                <w:i/>
                <w:sz w:val="16"/>
                <w:lang w:val="de-DE"/>
              </w:rPr>
            </w:pPr>
          </w:p>
          <w:p w14:paraId="1C469241" w14:textId="77777777" w:rsidR="00E05871" w:rsidRPr="00416D74" w:rsidRDefault="00E05871" w:rsidP="00EF3516">
            <w:pPr>
              <w:spacing w:line="240" w:lineRule="auto"/>
              <w:rPr>
                <w:b/>
                <w:sz w:val="16"/>
                <w:lang w:val="de-DE"/>
              </w:rPr>
            </w:pPr>
            <w:r w:rsidRPr="00416D74">
              <w:rPr>
                <w:b/>
                <w:sz w:val="16"/>
                <w:lang w:val="de-DE"/>
              </w:rPr>
              <w:t xml:space="preserve">Caption: </w:t>
            </w:r>
          </w:p>
          <w:p w14:paraId="02948E81" w14:textId="77777777" w:rsidR="00E05871" w:rsidRPr="00416D74" w:rsidRDefault="00E05871" w:rsidP="00EF3516">
            <w:pPr>
              <w:spacing w:line="240" w:lineRule="auto"/>
              <w:rPr>
                <w:rFonts w:cs="Arial"/>
                <w:sz w:val="14"/>
                <w:lang w:val="de-DE"/>
              </w:rPr>
            </w:pPr>
          </w:p>
          <w:p w14:paraId="182BA71C" w14:textId="77777777" w:rsidR="00E05871" w:rsidRPr="009E1656" w:rsidRDefault="00E05871" w:rsidP="00EF3516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Image: Ammann Group</w:t>
            </w:r>
          </w:p>
          <w:p w14:paraId="5DB69226" w14:textId="77777777" w:rsidR="00E05871" w:rsidRPr="00CE4422" w:rsidRDefault="00E05871" w:rsidP="00EF3516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E05871" w:rsidRPr="00787F80" w14:paraId="021F091E" w14:textId="77777777" w:rsidTr="00E05871">
        <w:trPr>
          <w:trHeight w:val="1587"/>
        </w:trPr>
        <w:tc>
          <w:tcPr>
            <w:tcW w:w="3964" w:type="dxa"/>
          </w:tcPr>
          <w:p w14:paraId="706E93B5" w14:textId="1C4DA206" w:rsidR="00E05871" w:rsidRDefault="00E05871" w:rsidP="00E05871">
            <w:pPr>
              <w:pStyle w:val="BodyText"/>
              <w:spacing w:line="24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694D80B1" wp14:editId="5B3496A1">
                  <wp:extent cx="1423793" cy="949569"/>
                  <wp:effectExtent l="0" t="0" r="0" b="3175"/>
                  <wp:docPr id="3" name="Picture 3" descr="A group of people riding on the back of a tru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mmann_bauma 2019_20190409-DJ5A6180.jpe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158" cy="96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4CED261A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0DB8B30" w14:textId="77777777" w:rsidR="00E05871" w:rsidRPr="00416D74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de-DE"/>
              </w:rPr>
            </w:pPr>
            <w:r w:rsidRPr="00416D74">
              <w:rPr>
                <w:i/>
                <w:sz w:val="16"/>
                <w:lang w:val="de-DE"/>
              </w:rPr>
              <w:t>Dateiname:</w:t>
            </w:r>
          </w:p>
          <w:p w14:paraId="2048CB41" w14:textId="3A93AC57" w:rsidR="00E05871" w:rsidRPr="00416D74" w:rsidRDefault="00E05871" w:rsidP="00E05871">
            <w:pPr>
              <w:spacing w:line="240" w:lineRule="auto"/>
              <w:rPr>
                <w:rFonts w:cs="Arial"/>
                <w:b/>
                <w:sz w:val="14"/>
                <w:lang w:val="de-DE"/>
              </w:rPr>
            </w:pPr>
            <w:proofErr w:type="spellStart"/>
            <w:r w:rsidRPr="00416D74">
              <w:rPr>
                <w:rFonts w:cs="Arial"/>
                <w:b/>
                <w:sz w:val="14"/>
                <w:lang w:val="de-DE"/>
              </w:rPr>
              <w:t>Ammann_bauma</w:t>
            </w:r>
            <w:proofErr w:type="spellEnd"/>
            <w:r w:rsidRPr="00416D74">
              <w:rPr>
                <w:rFonts w:cs="Arial"/>
                <w:b/>
                <w:sz w:val="14"/>
                <w:lang w:val="de-DE"/>
              </w:rPr>
              <w:t xml:space="preserve"> 2019_20190409-DJ5A6180</w:t>
            </w:r>
          </w:p>
          <w:p w14:paraId="4E475494" w14:textId="77777777" w:rsidR="00E05871" w:rsidRPr="00416D74" w:rsidRDefault="00E05871" w:rsidP="00E05871">
            <w:pPr>
              <w:spacing w:line="240" w:lineRule="auto"/>
              <w:rPr>
                <w:i/>
                <w:sz w:val="16"/>
                <w:lang w:val="de-DE"/>
              </w:rPr>
            </w:pPr>
          </w:p>
          <w:p w14:paraId="23AA405A" w14:textId="77777777" w:rsidR="00E05871" w:rsidRPr="00416D74" w:rsidRDefault="00E05871" w:rsidP="00E05871">
            <w:pPr>
              <w:spacing w:line="240" w:lineRule="auto"/>
              <w:rPr>
                <w:b/>
                <w:sz w:val="16"/>
                <w:lang w:val="de-DE"/>
              </w:rPr>
            </w:pPr>
            <w:r w:rsidRPr="00416D74">
              <w:rPr>
                <w:b/>
                <w:sz w:val="16"/>
                <w:lang w:val="de-DE"/>
              </w:rPr>
              <w:t xml:space="preserve">Caption: </w:t>
            </w:r>
          </w:p>
          <w:p w14:paraId="557377F6" w14:textId="77777777" w:rsidR="00E05871" w:rsidRPr="00416D74" w:rsidRDefault="00E05871" w:rsidP="00E05871">
            <w:pPr>
              <w:spacing w:line="240" w:lineRule="auto"/>
              <w:rPr>
                <w:rFonts w:cs="Arial"/>
                <w:sz w:val="14"/>
                <w:lang w:val="de-DE"/>
              </w:rPr>
            </w:pPr>
          </w:p>
          <w:p w14:paraId="49CE0C35" w14:textId="77777777" w:rsidR="00E05871" w:rsidRPr="009E1656" w:rsidRDefault="00E05871" w:rsidP="00E05871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Image: Ammann Group</w:t>
            </w:r>
          </w:p>
          <w:p w14:paraId="5D257C51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E05871" w:rsidRPr="00787F80" w14:paraId="5CC1EF94" w14:textId="77777777" w:rsidTr="00E05871">
        <w:trPr>
          <w:trHeight w:val="1587"/>
        </w:trPr>
        <w:tc>
          <w:tcPr>
            <w:tcW w:w="3964" w:type="dxa"/>
          </w:tcPr>
          <w:p w14:paraId="6C790086" w14:textId="5E1903E5" w:rsidR="00E05871" w:rsidRDefault="00E05871" w:rsidP="00E05871">
            <w:pPr>
              <w:pStyle w:val="BodyText"/>
              <w:spacing w:line="24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00B74C60" wp14:editId="268CF2FC">
                  <wp:extent cx="1423670" cy="1067832"/>
                  <wp:effectExtent l="0" t="0" r="0" b="0"/>
                  <wp:docPr id="5" name="Picture 5" descr="A picture containing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mmann_bauma 2019_20190409-GOPR0455.jpeg"/>
                          <pic:cNvPicPr/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008" cy="1077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284008B8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B9B434D" w14:textId="77777777" w:rsidR="00E05871" w:rsidRPr="00E05871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E05871">
              <w:rPr>
                <w:i/>
                <w:sz w:val="16"/>
              </w:rPr>
              <w:t>Dateiname:</w:t>
            </w:r>
          </w:p>
          <w:p w14:paraId="7A1046A4" w14:textId="56261C56" w:rsidR="00E05871" w:rsidRDefault="00E05871" w:rsidP="00E05871">
            <w:pPr>
              <w:spacing w:line="240" w:lineRule="auto"/>
              <w:rPr>
                <w:rFonts w:cs="Arial"/>
                <w:b/>
                <w:sz w:val="14"/>
              </w:rPr>
            </w:pPr>
            <w:proofErr w:type="spellStart"/>
            <w:r w:rsidRPr="00E05871">
              <w:rPr>
                <w:rFonts w:cs="Arial"/>
                <w:b/>
                <w:sz w:val="14"/>
              </w:rPr>
              <w:t>Ammann_bauma</w:t>
            </w:r>
            <w:proofErr w:type="spellEnd"/>
            <w:r w:rsidRPr="00E05871">
              <w:rPr>
                <w:rFonts w:cs="Arial"/>
                <w:b/>
                <w:sz w:val="14"/>
              </w:rPr>
              <w:t xml:space="preserve"> 2019_20190409-GOPR0455</w:t>
            </w:r>
          </w:p>
          <w:p w14:paraId="0F1A03FC" w14:textId="77777777" w:rsidR="00E05871" w:rsidRPr="00E05871" w:rsidRDefault="00E05871" w:rsidP="00E05871">
            <w:pPr>
              <w:spacing w:line="240" w:lineRule="auto"/>
              <w:rPr>
                <w:i/>
                <w:sz w:val="16"/>
              </w:rPr>
            </w:pPr>
          </w:p>
          <w:p w14:paraId="5D72EBFA" w14:textId="77777777" w:rsidR="00E05871" w:rsidRPr="00E05871" w:rsidRDefault="00E05871" w:rsidP="00E05871">
            <w:pPr>
              <w:spacing w:line="240" w:lineRule="auto"/>
              <w:rPr>
                <w:b/>
                <w:sz w:val="16"/>
              </w:rPr>
            </w:pPr>
            <w:r w:rsidRPr="00E05871">
              <w:rPr>
                <w:b/>
                <w:sz w:val="16"/>
              </w:rPr>
              <w:t xml:space="preserve">Caption: </w:t>
            </w:r>
          </w:p>
          <w:p w14:paraId="1CD3ACF7" w14:textId="77777777" w:rsidR="00E05871" w:rsidRPr="00E05871" w:rsidRDefault="00E05871" w:rsidP="00E05871">
            <w:pPr>
              <w:spacing w:line="240" w:lineRule="auto"/>
              <w:rPr>
                <w:rFonts w:cs="Arial"/>
                <w:sz w:val="14"/>
              </w:rPr>
            </w:pPr>
          </w:p>
          <w:p w14:paraId="7F9F3CB8" w14:textId="77777777" w:rsidR="00E05871" w:rsidRPr="009E1656" w:rsidRDefault="00E05871" w:rsidP="00E05871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Image: Ammann Group</w:t>
            </w:r>
          </w:p>
          <w:p w14:paraId="791604C5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E05871" w:rsidRPr="00787F80" w14:paraId="0993086D" w14:textId="77777777" w:rsidTr="00E05871">
        <w:trPr>
          <w:trHeight w:val="1587"/>
        </w:trPr>
        <w:tc>
          <w:tcPr>
            <w:tcW w:w="3964" w:type="dxa"/>
          </w:tcPr>
          <w:p w14:paraId="7833D2C2" w14:textId="2681F87B" w:rsidR="00E05871" w:rsidRDefault="00E05871" w:rsidP="00E05871">
            <w:pPr>
              <w:pStyle w:val="BodyText"/>
              <w:spacing w:line="24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63264911" wp14:editId="7F9CAEF1">
                  <wp:extent cx="1424273" cy="949569"/>
                  <wp:effectExtent l="0" t="0" r="0" b="3175"/>
                  <wp:docPr id="6" name="Picture 6" descr="A group of people standing on a sidewal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mmann_bauma 2019_20190409-IMG_6954.jpeg"/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873" cy="967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1E66CA65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86F4367" w14:textId="77777777" w:rsidR="00E05871" w:rsidRPr="00E05871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E05871">
              <w:rPr>
                <w:i/>
                <w:sz w:val="16"/>
              </w:rPr>
              <w:t>Dateiname:</w:t>
            </w:r>
          </w:p>
          <w:p w14:paraId="4DF6713C" w14:textId="51F11150" w:rsidR="00E05871" w:rsidRDefault="00E05871" w:rsidP="00E05871">
            <w:pPr>
              <w:spacing w:line="240" w:lineRule="auto"/>
              <w:rPr>
                <w:rFonts w:cs="Arial"/>
                <w:b/>
                <w:sz w:val="14"/>
              </w:rPr>
            </w:pPr>
            <w:proofErr w:type="spellStart"/>
            <w:r w:rsidRPr="00E05871">
              <w:rPr>
                <w:rFonts w:cs="Arial"/>
                <w:b/>
                <w:sz w:val="14"/>
              </w:rPr>
              <w:t>Ammann_bauma</w:t>
            </w:r>
            <w:proofErr w:type="spellEnd"/>
            <w:r w:rsidRPr="00E05871">
              <w:rPr>
                <w:rFonts w:cs="Arial"/>
                <w:b/>
                <w:sz w:val="14"/>
              </w:rPr>
              <w:t xml:space="preserve"> 2019_20190409-IMG_6954</w:t>
            </w:r>
          </w:p>
          <w:p w14:paraId="2831FCDC" w14:textId="77777777" w:rsidR="00E05871" w:rsidRPr="00E05871" w:rsidRDefault="00E05871" w:rsidP="00E05871">
            <w:pPr>
              <w:spacing w:line="240" w:lineRule="auto"/>
              <w:rPr>
                <w:i/>
                <w:sz w:val="16"/>
              </w:rPr>
            </w:pPr>
          </w:p>
          <w:p w14:paraId="0262EADC" w14:textId="77777777" w:rsidR="00E05871" w:rsidRPr="00E05871" w:rsidRDefault="00E05871" w:rsidP="00E05871">
            <w:pPr>
              <w:spacing w:line="240" w:lineRule="auto"/>
              <w:rPr>
                <w:b/>
                <w:sz w:val="16"/>
              </w:rPr>
            </w:pPr>
            <w:r w:rsidRPr="00E05871">
              <w:rPr>
                <w:b/>
                <w:sz w:val="16"/>
              </w:rPr>
              <w:t xml:space="preserve">Caption: </w:t>
            </w:r>
          </w:p>
          <w:p w14:paraId="27D8A828" w14:textId="77777777" w:rsidR="00E05871" w:rsidRPr="00E05871" w:rsidRDefault="00E05871" w:rsidP="00E05871">
            <w:pPr>
              <w:spacing w:line="240" w:lineRule="auto"/>
              <w:rPr>
                <w:rFonts w:cs="Arial"/>
                <w:sz w:val="14"/>
              </w:rPr>
            </w:pPr>
          </w:p>
          <w:p w14:paraId="3DB7BCC8" w14:textId="77777777" w:rsidR="00E05871" w:rsidRPr="009E1656" w:rsidRDefault="00E05871" w:rsidP="00E05871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Image: Ammann Group</w:t>
            </w:r>
          </w:p>
          <w:p w14:paraId="7729619F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E05871" w:rsidRPr="00787F80" w14:paraId="42F119DB" w14:textId="77777777" w:rsidTr="00E05871">
        <w:trPr>
          <w:trHeight w:val="1587"/>
        </w:trPr>
        <w:tc>
          <w:tcPr>
            <w:tcW w:w="3964" w:type="dxa"/>
          </w:tcPr>
          <w:p w14:paraId="712D3B32" w14:textId="73B13C60" w:rsidR="00E05871" w:rsidRDefault="00E05871" w:rsidP="00E05871">
            <w:pPr>
              <w:pStyle w:val="BodyText"/>
              <w:spacing w:line="24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71662795" wp14:editId="3BB0DE17">
                  <wp:extent cx="713009" cy="1069193"/>
                  <wp:effectExtent l="0" t="0" r="0" b="0"/>
                  <wp:docPr id="9" name="Picture 9" descr="A group of people standing in front of a bui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mmann_bauma 2019_20190410-DJ5A6429.jpeg"/>
                          <pic:cNvPicPr/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91" cy="1118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461292AD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5191D46F" w14:textId="77777777" w:rsidR="00E05871" w:rsidRPr="00416D74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de-DE"/>
              </w:rPr>
            </w:pPr>
            <w:r w:rsidRPr="00416D74">
              <w:rPr>
                <w:i/>
                <w:sz w:val="16"/>
                <w:lang w:val="de-DE"/>
              </w:rPr>
              <w:t>Dateiname:</w:t>
            </w:r>
          </w:p>
          <w:p w14:paraId="35740598" w14:textId="3A0C5A9A" w:rsidR="00E05871" w:rsidRPr="00416D74" w:rsidRDefault="00E05871" w:rsidP="00E05871">
            <w:pPr>
              <w:spacing w:line="240" w:lineRule="auto"/>
              <w:rPr>
                <w:rFonts w:cs="Arial"/>
                <w:b/>
                <w:sz w:val="14"/>
                <w:lang w:val="de-DE"/>
              </w:rPr>
            </w:pPr>
            <w:proofErr w:type="spellStart"/>
            <w:r w:rsidRPr="00416D74">
              <w:rPr>
                <w:rFonts w:cs="Arial"/>
                <w:b/>
                <w:sz w:val="14"/>
                <w:lang w:val="de-DE"/>
              </w:rPr>
              <w:t>Ammann_bauma</w:t>
            </w:r>
            <w:proofErr w:type="spellEnd"/>
            <w:r w:rsidRPr="00416D74">
              <w:rPr>
                <w:rFonts w:cs="Arial"/>
                <w:b/>
                <w:sz w:val="14"/>
                <w:lang w:val="de-DE"/>
              </w:rPr>
              <w:t xml:space="preserve"> 2019_20190410-DJ5A6429</w:t>
            </w:r>
          </w:p>
          <w:p w14:paraId="06FCA4A9" w14:textId="77777777" w:rsidR="00E05871" w:rsidRPr="00416D74" w:rsidRDefault="00E05871" w:rsidP="00E05871">
            <w:pPr>
              <w:spacing w:line="240" w:lineRule="auto"/>
              <w:rPr>
                <w:i/>
                <w:sz w:val="16"/>
                <w:lang w:val="de-DE"/>
              </w:rPr>
            </w:pPr>
          </w:p>
          <w:p w14:paraId="3F07792D" w14:textId="77777777" w:rsidR="00E05871" w:rsidRPr="00416D74" w:rsidRDefault="00E05871" w:rsidP="00E05871">
            <w:pPr>
              <w:spacing w:line="240" w:lineRule="auto"/>
              <w:rPr>
                <w:b/>
                <w:sz w:val="16"/>
                <w:lang w:val="de-DE"/>
              </w:rPr>
            </w:pPr>
            <w:r w:rsidRPr="00416D74">
              <w:rPr>
                <w:b/>
                <w:sz w:val="16"/>
                <w:lang w:val="de-DE"/>
              </w:rPr>
              <w:t xml:space="preserve">Caption: </w:t>
            </w:r>
          </w:p>
          <w:p w14:paraId="1CC08ED6" w14:textId="77777777" w:rsidR="00E05871" w:rsidRPr="00416D74" w:rsidRDefault="00E05871" w:rsidP="00E05871">
            <w:pPr>
              <w:spacing w:line="240" w:lineRule="auto"/>
              <w:rPr>
                <w:rFonts w:cs="Arial"/>
                <w:sz w:val="14"/>
                <w:lang w:val="de-DE"/>
              </w:rPr>
            </w:pPr>
          </w:p>
          <w:p w14:paraId="22347944" w14:textId="77777777" w:rsidR="00E05871" w:rsidRPr="009E1656" w:rsidRDefault="00E05871" w:rsidP="00E05871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Image: Ammann Group</w:t>
            </w:r>
          </w:p>
          <w:p w14:paraId="6F44F17C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E05871" w:rsidRPr="00787F80" w14:paraId="489F5294" w14:textId="77777777" w:rsidTr="00E05871">
        <w:trPr>
          <w:trHeight w:val="1587"/>
        </w:trPr>
        <w:tc>
          <w:tcPr>
            <w:tcW w:w="3964" w:type="dxa"/>
          </w:tcPr>
          <w:p w14:paraId="6FC5472F" w14:textId="22C7DA6F" w:rsidR="00E05871" w:rsidRDefault="00E05871" w:rsidP="00E05871">
            <w:pPr>
              <w:pStyle w:val="BodyText"/>
              <w:spacing w:line="24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6813A3E5" wp14:editId="00F517E0">
                  <wp:extent cx="1360515" cy="907366"/>
                  <wp:effectExtent l="0" t="0" r="0" b="0"/>
                  <wp:docPr id="8" name="Picture 8" descr="A group of people standing in front of a crow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mmann_bauma 2019_20190413-DJ5A6840.jpeg"/>
                          <pic:cNvPicPr/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908" cy="92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14:paraId="1B105555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5CA66EA6" w14:textId="77777777" w:rsidR="00E05871" w:rsidRPr="00416D74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de-DE"/>
              </w:rPr>
            </w:pPr>
            <w:r w:rsidRPr="00416D74">
              <w:rPr>
                <w:i/>
                <w:sz w:val="16"/>
                <w:lang w:val="de-DE"/>
              </w:rPr>
              <w:t>Dateiname:</w:t>
            </w:r>
          </w:p>
          <w:p w14:paraId="45EB5793" w14:textId="4AFCBFB5" w:rsidR="00E05871" w:rsidRPr="00416D74" w:rsidRDefault="00E05871" w:rsidP="00E05871">
            <w:pPr>
              <w:spacing w:line="240" w:lineRule="auto"/>
              <w:rPr>
                <w:i/>
                <w:sz w:val="16"/>
                <w:lang w:val="de-DE"/>
              </w:rPr>
            </w:pPr>
            <w:proofErr w:type="spellStart"/>
            <w:r w:rsidRPr="00416D74">
              <w:rPr>
                <w:rFonts w:cs="Arial"/>
                <w:b/>
                <w:sz w:val="14"/>
                <w:lang w:val="de-DE"/>
              </w:rPr>
              <w:t>Ammann_bauma</w:t>
            </w:r>
            <w:proofErr w:type="spellEnd"/>
            <w:r w:rsidRPr="00416D74">
              <w:rPr>
                <w:rFonts w:cs="Arial"/>
                <w:b/>
                <w:sz w:val="14"/>
                <w:lang w:val="de-DE"/>
              </w:rPr>
              <w:t xml:space="preserve"> 2019_20190413-DJ5A6840</w:t>
            </w:r>
          </w:p>
          <w:p w14:paraId="708B69A8" w14:textId="4AFCBFB5" w:rsidR="00E05871" w:rsidRPr="00416D74" w:rsidRDefault="00E05871" w:rsidP="00E05871">
            <w:pPr>
              <w:spacing w:line="240" w:lineRule="auto"/>
              <w:rPr>
                <w:b/>
                <w:sz w:val="16"/>
                <w:lang w:val="de-DE"/>
              </w:rPr>
            </w:pPr>
            <w:r w:rsidRPr="00416D74">
              <w:rPr>
                <w:b/>
                <w:sz w:val="16"/>
                <w:lang w:val="de-DE"/>
              </w:rPr>
              <w:t xml:space="preserve">Caption: </w:t>
            </w:r>
          </w:p>
          <w:p w14:paraId="2F614845" w14:textId="77777777" w:rsidR="00E05871" w:rsidRPr="00416D74" w:rsidRDefault="00E05871" w:rsidP="00E05871">
            <w:pPr>
              <w:spacing w:line="240" w:lineRule="auto"/>
              <w:rPr>
                <w:rFonts w:cs="Arial"/>
                <w:sz w:val="14"/>
                <w:lang w:val="de-DE"/>
              </w:rPr>
            </w:pPr>
          </w:p>
          <w:p w14:paraId="421E4AD2" w14:textId="77777777" w:rsidR="00E05871" w:rsidRPr="009E1656" w:rsidRDefault="00E05871" w:rsidP="00E05871">
            <w:pPr>
              <w:spacing w:line="240" w:lineRule="auto"/>
              <w:rPr>
                <w:rFonts w:cs="Arial"/>
                <w:sz w:val="14"/>
              </w:rPr>
            </w:pPr>
            <w:r>
              <w:rPr>
                <w:sz w:val="14"/>
              </w:rPr>
              <w:t>Image: Ammann Group</w:t>
            </w:r>
          </w:p>
          <w:p w14:paraId="7E48C44A" w14:textId="77777777" w:rsidR="00E05871" w:rsidRPr="002025C9" w:rsidRDefault="00E05871" w:rsidP="00E058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620C07AC" w14:textId="77777777" w:rsidR="001D7203" w:rsidRPr="00E42F20" w:rsidRDefault="001D7203" w:rsidP="001D7203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484F0BEC" w14:textId="77777777" w:rsidR="0011716E" w:rsidRPr="000E47BB" w:rsidRDefault="0011716E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7A84F62A" w14:textId="77777777" w:rsidR="00E05871" w:rsidRDefault="00E05871">
      <w:pPr>
        <w:spacing w:line="240" w:lineRule="auto"/>
        <w:rPr>
          <w:rFonts w:cs="Arial"/>
          <w:b/>
          <w:bCs/>
          <w:sz w:val="18"/>
          <w:szCs w:val="18"/>
          <w:lang w:val="en-US"/>
        </w:rPr>
      </w:pPr>
      <w:r>
        <w:rPr>
          <w:rFonts w:cs="Arial"/>
          <w:b/>
          <w:bCs/>
          <w:sz w:val="18"/>
          <w:szCs w:val="18"/>
          <w:lang w:val="en-US"/>
        </w:rPr>
        <w:br w:type="page"/>
      </w:r>
    </w:p>
    <w:p w14:paraId="6F9AD754" w14:textId="77777777" w:rsidR="00416D74" w:rsidRPr="00DF02E3" w:rsidRDefault="00416D74" w:rsidP="00416D74">
      <w:pPr>
        <w:spacing w:line="240" w:lineRule="auto"/>
        <w:rPr>
          <w:rFonts w:ascii="Microsoft YaHei" w:eastAsia="Microsoft YaHei" w:hAnsi="Microsoft YaHei" w:cs="Arial"/>
          <w:b/>
          <w:lang w:val="en-US" w:eastAsia="zh-CN"/>
        </w:rPr>
      </w:pPr>
      <w:bookmarkStart w:id="0" w:name="_GoBack"/>
      <w:bookmarkEnd w:id="0"/>
      <w:r>
        <w:rPr>
          <w:rFonts w:ascii="Microsoft YaHei" w:eastAsia="Microsoft YaHei" w:hAnsi="Microsoft YaHei" w:cs="SimSun" w:hint="eastAsia"/>
          <w:b/>
          <w:lang w:eastAsia="zh-CN"/>
        </w:rPr>
        <w:lastRenderedPageBreak/>
        <w:t>关于安迈</w:t>
      </w:r>
    </w:p>
    <w:p w14:paraId="22439399" w14:textId="2625F57C" w:rsidR="00416D74" w:rsidRDefault="00416D74" w:rsidP="00400431">
      <w:pPr>
        <w:spacing w:line="240" w:lineRule="auto"/>
        <w:rPr>
          <w:rFonts w:ascii="Microsoft YaHei" w:hAnsi="Microsoft YaHei" w:cs="Arial"/>
          <w:lang w:val="en-US" w:eastAsia="zh-CN"/>
        </w:rPr>
      </w:pPr>
      <w:r>
        <w:rPr>
          <w:rFonts w:ascii="Microsoft YaHei" w:eastAsia="Microsoft YaHei" w:hAnsi="Microsoft YaHei" w:cs="SimSun" w:hint="eastAsia"/>
          <w:lang w:eastAsia="zh-CN"/>
        </w:rPr>
        <w:t>安迈</w:t>
      </w:r>
      <w:r>
        <w:rPr>
          <w:rFonts w:ascii="Microsoft YaHei" w:eastAsia="Microsoft YaHei" w:hAnsi="Microsoft YaHei" w:cs="SimSun" w:hint="eastAsia"/>
          <w:lang w:val="en-US" w:eastAsia="zh-CN"/>
        </w:rPr>
        <w:t>集团</w:t>
      </w:r>
      <w:r>
        <w:rPr>
          <w:rFonts w:ascii="Microsoft YaHei" w:eastAsia="Microsoft YaHei" w:hAnsi="Microsoft YaHei" w:cs="SimSun" w:hint="eastAsia"/>
          <w:lang w:eastAsia="zh-CN"/>
        </w:rPr>
        <w:t>是</w:t>
      </w:r>
      <w:r>
        <w:rPr>
          <w:rFonts w:ascii="Microsoft YaHei" w:eastAsia="Microsoft YaHei" w:hAnsi="Microsoft YaHei" w:cs="SimSun" w:hint="eastAsia"/>
          <w:lang w:val="en-US" w:eastAsia="zh-CN"/>
        </w:rPr>
        <w:t>迄今第六代传承的家族企业</w:t>
      </w:r>
      <w:r w:rsidR="00400431">
        <w:rPr>
          <w:rFonts w:ascii="Microsoft YaHei" w:eastAsia="Microsoft YaHei" w:hAnsi="Microsoft YaHei" w:cs="SimSun" w:hint="eastAsia"/>
          <w:lang w:eastAsia="zh-CN"/>
        </w:rPr>
        <w:t>。主营业务是生产</w:t>
      </w:r>
      <w:r>
        <w:rPr>
          <w:rFonts w:ascii="Microsoft YaHei" w:eastAsia="Microsoft YaHei" w:hAnsi="Microsoft YaHei" w:cs="SimSun" w:hint="eastAsia"/>
          <w:lang w:eastAsia="zh-CN"/>
        </w:rPr>
        <w:t>沥青和</w:t>
      </w:r>
      <w:r>
        <w:rPr>
          <w:rFonts w:ascii="Microsoft YaHei" w:eastAsia="Microsoft YaHei" w:hAnsi="Microsoft YaHei" w:cs="SimSun" w:hint="eastAsia"/>
          <w:lang w:val="en-US" w:eastAsia="zh-CN"/>
        </w:rPr>
        <w:t>水泥</w:t>
      </w:r>
      <w:r>
        <w:rPr>
          <w:rFonts w:ascii="Microsoft YaHei" w:eastAsia="Microsoft YaHei" w:hAnsi="Microsoft YaHei" w:cs="SimSun" w:hint="eastAsia"/>
          <w:lang w:eastAsia="zh-CN"/>
        </w:rPr>
        <w:t>混凝土搅拌设备、压路机</w:t>
      </w:r>
      <w:r w:rsidR="00400431">
        <w:rPr>
          <w:rFonts w:ascii="Microsoft YaHei" w:eastAsia="Microsoft YaHei" w:hAnsi="Microsoft YaHei" w:cs="SimSun" w:hint="eastAsia"/>
          <w:lang w:eastAsia="zh-CN"/>
        </w:rPr>
        <w:t>和沥青摊铺机</w:t>
      </w:r>
      <w:r w:rsidRPr="00DF02E3">
        <w:rPr>
          <w:rFonts w:ascii="Microsoft YaHei" w:eastAsia="Microsoft YaHei" w:hAnsi="Microsoft YaHei" w:cs="SimSun" w:hint="eastAsia"/>
          <w:lang w:val="en-US" w:eastAsia="zh-CN"/>
        </w:rPr>
        <w:t>，</w:t>
      </w:r>
      <w:r w:rsidR="00400431">
        <w:rPr>
          <w:rFonts w:ascii="Microsoft YaHei" w:eastAsia="Microsoft YaHei" w:hAnsi="Microsoft YaHei" w:cs="SimSun" w:hint="eastAsia"/>
          <w:lang w:val="en-US" w:eastAsia="zh-CN"/>
        </w:rPr>
        <w:t>全球有</w:t>
      </w:r>
      <w:r>
        <w:rPr>
          <w:rFonts w:ascii="Microsoft YaHei" w:eastAsia="Microsoft YaHei" w:hAnsi="Microsoft YaHei" w:cs="SimSun" w:hint="eastAsia"/>
          <w:lang w:val="en-US" w:eastAsia="zh-CN"/>
        </w:rPr>
        <w:t>九个生产基地</w:t>
      </w:r>
      <w:r w:rsidR="00400431">
        <w:rPr>
          <w:rFonts w:ascii="Microsoft YaHei" w:eastAsia="Microsoft YaHei" w:hAnsi="Microsoft YaHei" w:cs="SimSun" w:hint="eastAsia"/>
          <w:lang w:val="en-US" w:eastAsia="zh-CN"/>
        </w:rPr>
        <w:t>，分布在</w:t>
      </w:r>
      <w:r w:rsidR="00400431">
        <w:rPr>
          <w:rFonts w:ascii="Microsoft YaHei" w:eastAsia="Microsoft YaHei" w:hAnsi="Microsoft YaHei" w:cs="SimSun" w:hint="eastAsia"/>
          <w:lang w:eastAsia="zh-CN"/>
        </w:rPr>
        <w:t>欧洲、中国、印度和巴西</w:t>
      </w:r>
      <w:r>
        <w:rPr>
          <w:rFonts w:ascii="Microsoft YaHei" w:eastAsia="Microsoft YaHei" w:hAnsi="Microsoft YaHei" w:cs="SimSun" w:hint="eastAsia"/>
          <w:lang w:eastAsia="zh-CN"/>
        </w:rPr>
        <w:t>。其核心技术涉及道路建设和交通基础设施。2019年是安迈集团成立150周年，更多信息，请访问</w:t>
      </w:r>
      <w:r>
        <w:rPr>
          <w:rFonts w:ascii="Microsoft YaHei" w:eastAsia="Microsoft YaHei" w:hAnsi="Microsoft YaHei" w:cs="Arial" w:hint="eastAsia"/>
          <w:lang w:eastAsia="zh-CN"/>
        </w:rPr>
        <w:t>ammann.com</w:t>
      </w:r>
      <w:r w:rsidR="00400431">
        <w:rPr>
          <w:rFonts w:ascii="Microsoft YaHei" w:eastAsia="Microsoft YaHei" w:hAnsi="Microsoft YaHei" w:cs="Arial" w:hint="eastAsia"/>
          <w:lang w:eastAsia="zh-CN"/>
        </w:rPr>
        <w:t>，</w:t>
      </w:r>
      <w:r>
        <w:rPr>
          <w:rFonts w:ascii="Microsoft YaHei" w:eastAsia="Microsoft YaHei" w:hAnsi="Microsoft YaHei" w:cs="SimSun" w:hint="eastAsia"/>
          <w:lang w:val="en-US" w:eastAsia="zh-CN"/>
        </w:rPr>
        <w:t>或</w:t>
      </w:r>
      <w:r>
        <w:rPr>
          <w:rFonts w:cs="Arial"/>
          <w:bCs/>
          <w:sz w:val="18"/>
          <w:szCs w:val="18"/>
          <w:lang w:val="en-US" w:eastAsia="zh-CN"/>
        </w:rPr>
        <w:t>150years.ammann.com</w:t>
      </w:r>
      <w:r>
        <w:rPr>
          <w:rFonts w:cs="Arial" w:hint="eastAsia"/>
          <w:bCs/>
          <w:sz w:val="18"/>
          <w:szCs w:val="18"/>
          <w:lang w:val="en-US" w:eastAsia="zh-CN"/>
        </w:rPr>
        <w:t>了解</w:t>
      </w:r>
      <w:r>
        <w:rPr>
          <w:rFonts w:ascii="Microsoft YaHei" w:eastAsia="Microsoft YaHei" w:hAnsi="Microsoft YaHei" w:cs="SimSun" w:hint="eastAsia"/>
          <w:sz w:val="21"/>
          <w:szCs w:val="22"/>
          <w:lang w:val="en-US" w:eastAsia="zh-CN"/>
        </w:rPr>
        <w:t>更多关于安迈150周年的庆祝活动</w:t>
      </w:r>
      <w:r>
        <w:rPr>
          <w:rFonts w:cs="Arial" w:hint="eastAsia"/>
          <w:bCs/>
          <w:sz w:val="18"/>
          <w:szCs w:val="18"/>
          <w:lang w:val="en-US" w:eastAsia="zh-CN"/>
        </w:rPr>
        <w:t>。</w:t>
      </w:r>
    </w:p>
    <w:p w14:paraId="76193FFB" w14:textId="5ADD07F3" w:rsidR="00C74C79" w:rsidRPr="00A57A32" w:rsidRDefault="00C74C79" w:rsidP="00502EC8">
      <w:pPr>
        <w:spacing w:line="312" w:lineRule="auto"/>
        <w:rPr>
          <w:rFonts w:cs="Arial"/>
          <w:sz w:val="18"/>
          <w:szCs w:val="18"/>
          <w:lang w:val="en-US" w:eastAsia="zh-CN"/>
        </w:rPr>
      </w:pPr>
    </w:p>
    <w:p w14:paraId="246E47A8" w14:textId="5B3EAE0F" w:rsidR="00432278" w:rsidRPr="00432278" w:rsidRDefault="00A57A32" w:rsidP="00432278">
      <w:pPr>
        <w:autoSpaceDE w:val="0"/>
        <w:autoSpaceDN w:val="0"/>
        <w:adjustRightInd w:val="0"/>
        <w:spacing w:line="312" w:lineRule="auto"/>
        <w:rPr>
          <w:rFonts w:cs="Arial"/>
          <w:b/>
          <w:noProof/>
          <w:color w:val="000000"/>
          <w:sz w:val="18"/>
          <w:szCs w:val="18"/>
          <w:lang w:val="en-US" w:eastAsia="de-DE"/>
        </w:rPr>
      </w:pPr>
      <w:r>
        <w:rPr>
          <w:rFonts w:cs="Arial"/>
          <w:noProof/>
          <w:color w:val="000000"/>
          <w:sz w:val="18"/>
          <w:szCs w:val="18"/>
          <w:lang w:val="en-US" w:eastAsia="zh-CN"/>
        </w:rPr>
        <w:drawing>
          <wp:anchor distT="0" distB="0" distL="114300" distR="114300" simplePos="0" relativeHeight="251659264" behindDoc="0" locked="0" layoutInCell="1" allowOverlap="1" wp14:anchorId="7C23075C" wp14:editId="55A1A4EB">
            <wp:simplePos x="0" y="0"/>
            <wp:positionH relativeFrom="column">
              <wp:posOffset>3924287</wp:posOffset>
            </wp:positionH>
            <wp:positionV relativeFrom="paragraph">
              <wp:posOffset>49530</wp:posOffset>
            </wp:positionV>
            <wp:extent cx="1305417" cy="1167319"/>
            <wp:effectExtent l="0" t="0" r="3175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417" cy="1167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52C5">
        <w:rPr>
          <w:rFonts w:cs="Arial"/>
          <w:b/>
          <w:noProof/>
          <w:color w:val="000000"/>
          <w:sz w:val="18"/>
          <w:szCs w:val="18"/>
          <w:lang w:val="en-US" w:eastAsia="de-DE"/>
        </w:rPr>
        <w:t>Further media information</w:t>
      </w:r>
    </w:p>
    <w:p w14:paraId="07D6337A" w14:textId="166DFD07" w:rsidR="00502EC8" w:rsidRPr="00432278" w:rsidRDefault="00502EC8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en-US" w:eastAsia="de-DE"/>
        </w:rPr>
      </w:pPr>
      <w:r w:rsidRPr="00432278">
        <w:rPr>
          <w:rFonts w:cs="Arial"/>
          <w:color w:val="000000"/>
          <w:sz w:val="18"/>
          <w:szCs w:val="18"/>
          <w:lang w:val="en-US" w:eastAsia="de-DE"/>
        </w:rPr>
        <w:t xml:space="preserve">Sabrina </w:t>
      </w:r>
      <w:proofErr w:type="spellStart"/>
      <w:r w:rsidRPr="00432278">
        <w:rPr>
          <w:rFonts w:cs="Arial"/>
          <w:color w:val="000000"/>
          <w:sz w:val="18"/>
          <w:szCs w:val="18"/>
          <w:lang w:val="en-US" w:eastAsia="de-DE"/>
        </w:rPr>
        <w:t>Salvisberg</w:t>
      </w:r>
      <w:proofErr w:type="spellEnd"/>
    </w:p>
    <w:p w14:paraId="3F818F4F" w14:textId="49DB9095" w:rsidR="00502EC8" w:rsidRPr="00432278" w:rsidRDefault="00502EC8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en-US" w:eastAsia="de-DE"/>
        </w:rPr>
      </w:pPr>
      <w:r w:rsidRPr="00432278">
        <w:rPr>
          <w:rFonts w:cs="Arial"/>
          <w:color w:val="000000"/>
          <w:sz w:val="18"/>
          <w:szCs w:val="18"/>
          <w:lang w:val="en-US" w:eastAsia="de-DE"/>
        </w:rPr>
        <w:t>Marketing &amp; Communication</w:t>
      </w:r>
    </w:p>
    <w:p w14:paraId="6863A82F" w14:textId="697F3149" w:rsidR="00502EC8" w:rsidRPr="000E47BB" w:rsidRDefault="00502EC8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en-US" w:eastAsia="de-DE"/>
        </w:rPr>
      </w:pPr>
      <w:r w:rsidRPr="000E47BB">
        <w:rPr>
          <w:rFonts w:cs="Arial"/>
          <w:color w:val="000000"/>
          <w:sz w:val="18"/>
          <w:szCs w:val="18"/>
          <w:lang w:val="en-US" w:eastAsia="de-DE"/>
        </w:rPr>
        <w:t>Tele</w:t>
      </w:r>
      <w:r w:rsidR="00B62560" w:rsidRPr="000E47BB">
        <w:rPr>
          <w:rFonts w:cs="Arial"/>
          <w:color w:val="000000"/>
          <w:sz w:val="18"/>
          <w:szCs w:val="18"/>
          <w:lang w:val="en-US" w:eastAsia="de-DE"/>
        </w:rPr>
        <w:t>phone</w:t>
      </w:r>
      <w:r w:rsidRPr="000E47BB">
        <w:rPr>
          <w:rFonts w:cs="Arial"/>
          <w:color w:val="000000"/>
          <w:sz w:val="18"/>
          <w:szCs w:val="18"/>
          <w:lang w:val="en-US" w:eastAsia="de-DE"/>
        </w:rPr>
        <w:t>: +41 62 916 63 83</w:t>
      </w:r>
    </w:p>
    <w:p w14:paraId="7F13CD44" w14:textId="34DC0490" w:rsidR="00EE175D" w:rsidRPr="000E47BB" w:rsidRDefault="003C6BB4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en-US" w:eastAsia="de-DE"/>
        </w:rPr>
      </w:pPr>
      <w:hyperlink r:id="rId21" w:history="1">
        <w:r w:rsidR="00A57A32" w:rsidRPr="000E47BB">
          <w:rPr>
            <w:rStyle w:val="Hyperlink"/>
            <w:rFonts w:cs="Arial"/>
            <w:sz w:val="18"/>
            <w:szCs w:val="18"/>
            <w:lang w:val="en-US" w:eastAsia="de-DE"/>
          </w:rPr>
          <w:t>Sabrina.Salvisberg@ammann-group.com</w:t>
        </w:r>
      </w:hyperlink>
    </w:p>
    <w:p w14:paraId="47C792B5" w14:textId="77A7D8DC" w:rsidR="00A57A32" w:rsidRPr="00416D74" w:rsidRDefault="00A57A32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  <w:lang w:val="en-US"/>
        </w:rPr>
      </w:pPr>
    </w:p>
    <w:p w14:paraId="7D376AE0" w14:textId="7CC603E8" w:rsidR="00A57A32" w:rsidRPr="00502EC8" w:rsidRDefault="00A57A32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  <w:lang w:val="pl-PL"/>
        </w:rPr>
      </w:pPr>
      <w:r>
        <w:rPr>
          <w:rFonts w:cs="Arial"/>
          <w:sz w:val="18"/>
          <w:szCs w:val="18"/>
          <w:lang w:val="pl-PL"/>
        </w:rPr>
        <w:t>150years.ammann.com</w:t>
      </w:r>
    </w:p>
    <w:sectPr w:rsidR="00A57A32" w:rsidRPr="00502EC8" w:rsidSect="00502EC8">
      <w:headerReference w:type="default" r:id="rId22"/>
      <w:footerReference w:type="default" r:id="rId23"/>
      <w:pgSz w:w="11906" w:h="16838" w:code="9"/>
      <w:pgMar w:top="1560" w:right="1020" w:bottom="1191" w:left="1984" w:header="5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25F42" w14:textId="77777777" w:rsidR="003C6BB4" w:rsidRPr="001E6F22" w:rsidRDefault="003C6BB4">
      <w:r w:rsidRPr="001E6F22">
        <w:separator/>
      </w:r>
    </w:p>
  </w:endnote>
  <w:endnote w:type="continuationSeparator" w:id="0">
    <w:p w14:paraId="3C63DAB1" w14:textId="77777777" w:rsidR="003C6BB4" w:rsidRPr="001E6F22" w:rsidRDefault="003C6BB4">
      <w:r w:rsidRPr="001E6F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0D4D" w14:textId="44C3C6F6" w:rsidR="002E44DE" w:rsidRPr="00502EC8" w:rsidRDefault="008F00B9">
    <w:pPr>
      <w:rPr>
        <w:lang w:val="en-US"/>
      </w:rPr>
    </w:pPr>
    <w:r w:rsidRPr="00502EC8">
      <w:rPr>
        <w:sz w:val="14"/>
        <w:lang w:val="en-US"/>
      </w:rPr>
      <w:t>www.ammann.com | Productivity Partnership for a Lifetime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A3FBB" w14:textId="77777777" w:rsidR="003C6BB4" w:rsidRPr="001E6F22" w:rsidRDefault="003C6BB4">
      <w:r w:rsidRPr="001E6F22">
        <w:separator/>
      </w:r>
    </w:p>
  </w:footnote>
  <w:footnote w:type="continuationSeparator" w:id="0">
    <w:p w14:paraId="14DC0829" w14:textId="77777777" w:rsidR="003C6BB4" w:rsidRPr="001E6F22" w:rsidRDefault="003C6BB4">
      <w:r w:rsidRPr="001E6F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7F1E" w14:textId="5D5FCB06" w:rsidR="00D46161" w:rsidRPr="001E6F22" w:rsidRDefault="008F00B9" w:rsidP="00D46161">
    <w:pPr>
      <w:pStyle w:val="Invisible"/>
    </w:pPr>
    <w:r w:rsidRPr="008F00B9"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103B60C3" wp14:editId="64E370E9">
          <wp:simplePos x="0" y="0"/>
          <wp:positionH relativeFrom="column">
            <wp:posOffset>3755822</wp:posOffset>
          </wp:positionH>
          <wp:positionV relativeFrom="paragraph">
            <wp:posOffset>-635</wp:posOffset>
          </wp:positionV>
          <wp:extent cx="2051685" cy="672465"/>
          <wp:effectExtent l="0" t="0" r="0" b="0"/>
          <wp:wrapNone/>
          <wp:docPr id="51" name="Grafik 51" descr="Ein Bild, das Objekt enthält.&#10;&#10;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mann_Logo_Colour_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6C9B2E"/>
    <w:name w:val="20120102183848895346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FCA5C2"/>
    <w:name w:val="2012010218384889451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F28110"/>
    <w:name w:val="2012010218384889231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EB278"/>
    <w:name w:val="2012010218384890095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BA7BB4"/>
    <w:name w:val="2012010218384890909919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8601A"/>
    <w:name w:val="20120102183848907323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2E7E62"/>
    <w:name w:val="2012010218384890999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9E7916"/>
    <w:name w:val="201201021838489019831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AA382A"/>
    <w:name w:val="20120102183848908671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BE79F2"/>
    <w:name w:val="20120102183848924540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70499A8"/>
    <w:name w:val="20120102183848922083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0C378C9"/>
    <w:multiLevelType w:val="multilevel"/>
    <w:tmpl w:val="A4028272"/>
    <w:name w:val="2012010218384892945374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D7334C"/>
    <w:multiLevelType w:val="multilevel"/>
    <w:tmpl w:val="0807001F"/>
    <w:name w:val="201201021838489246875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2A767C"/>
    <w:multiLevelType w:val="multilevel"/>
    <w:tmpl w:val="0809001D"/>
    <w:name w:val="20120102183848928986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B7513B"/>
    <w:multiLevelType w:val="multilevel"/>
    <w:tmpl w:val="A4028272"/>
    <w:name w:val="2012010218384892140229"/>
    <w:numStyleLink w:val="Headings"/>
  </w:abstractNum>
  <w:abstractNum w:abstractNumId="15" w15:restartNumberingAfterBreak="0">
    <w:nsid w:val="25D7700A"/>
    <w:multiLevelType w:val="multilevel"/>
    <w:tmpl w:val="D1FC3B74"/>
    <w:name w:val="2012010218384892415352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6" w15:restartNumberingAfterBreak="0">
    <w:nsid w:val="358A1D17"/>
    <w:multiLevelType w:val="multilevel"/>
    <w:tmpl w:val="0807001D"/>
    <w:name w:val="201201021838489352766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D40EF"/>
    <w:multiLevelType w:val="multilevel"/>
    <w:tmpl w:val="0809001D"/>
    <w:name w:val="20120102183848938628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C603F3"/>
    <w:multiLevelType w:val="multilevel"/>
    <w:tmpl w:val="0809001D"/>
    <w:name w:val="201201021838489359175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A395295"/>
    <w:multiLevelType w:val="multilevel"/>
    <w:tmpl w:val="0807001D"/>
    <w:name w:val="20120102183848936705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4BC20975"/>
    <w:multiLevelType w:val="multilevel"/>
    <w:tmpl w:val="A4028272"/>
    <w:name w:val="2012010218384893168545"/>
    <w:numStyleLink w:val="Headings"/>
  </w:abstractNum>
  <w:abstractNum w:abstractNumId="22" w15:restartNumberingAfterBreak="0">
    <w:nsid w:val="4E056D82"/>
    <w:multiLevelType w:val="multilevel"/>
    <w:tmpl w:val="08070023"/>
    <w:name w:val="201201021838489394019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F677468"/>
    <w:multiLevelType w:val="multilevel"/>
    <w:tmpl w:val="0809001D"/>
    <w:name w:val="201201021838489548430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BCE4007"/>
    <w:multiLevelType w:val="multilevel"/>
    <w:tmpl w:val="0809001D"/>
    <w:name w:val="20120102183848953668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8751FEC"/>
    <w:multiLevelType w:val="multilevel"/>
    <w:tmpl w:val="0809001D"/>
    <w:name w:val="20120102183848957192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CE14EFA"/>
    <w:multiLevelType w:val="multilevel"/>
    <w:tmpl w:val="CC80008A"/>
    <w:name w:val="201201021838489566184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27" w15:restartNumberingAfterBreak="0">
    <w:nsid w:val="6EAF062F"/>
    <w:multiLevelType w:val="multilevel"/>
    <w:tmpl w:val="08070023"/>
    <w:name w:val="2012010218384895099777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7ADC1B1C"/>
    <w:multiLevelType w:val="multilevel"/>
    <w:tmpl w:val="EE5A9B94"/>
    <w:name w:val="2012010218384895520395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29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6"/>
  </w:num>
  <w:num w:numId="13">
    <w:abstractNumId w:val="15"/>
  </w:num>
  <w:num w:numId="14">
    <w:abstractNumId w:val="29"/>
  </w:num>
  <w:num w:numId="15">
    <w:abstractNumId w:val="28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23"/>
  </w:num>
  <w:num w:numId="21">
    <w:abstractNumId w:val="17"/>
  </w:num>
  <w:num w:numId="22">
    <w:abstractNumId w:val="18"/>
  </w:num>
  <w:num w:numId="23">
    <w:abstractNumId w:val="27"/>
  </w:num>
  <w:num w:numId="24">
    <w:abstractNumId w:val="16"/>
  </w:num>
  <w:num w:numId="25">
    <w:abstractNumId w:val="12"/>
  </w:num>
  <w:num w:numId="26">
    <w:abstractNumId w:val="19"/>
  </w:num>
  <w:num w:numId="27">
    <w:abstractNumId w:val="22"/>
  </w:num>
  <w:num w:numId="28">
    <w:abstractNumId w:val="11"/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7. April 2013"/>
    <w:docVar w:name="Date.Format.Long.dateValue" w:val="41371"/>
    <w:docVar w:name="OawAttachedTemplate" w:val="Blank.owt"/>
    <w:docVar w:name="OawBuiltInDocProps" w:val="&lt;OawBuiltInDocProps&gt;&lt;default profileUID=&quot;0&quot;&gt;&lt;word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word&gt;&lt;PDF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1 SP2 (4.1.2120)"/>
    <w:docVar w:name="OawCreatedWithProjectID" w:val="ammann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1102717430161835573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&lt;OawAnchor name=&quot;LogoP1&quot;&gt;&lt;profile type=&quot;default&quot; UID=&quot;&quot; sameAsDefault=&quot;0&quot;&gt;&lt;/profile&gt;&lt;/OawAnchor&gt;&lt;OawAnchor name=&quot;LogoPn&quot;&gt;&lt;profile type=&quot;default&quot; UID=&quot;&quot; sameAsDefault=&quot;0&quot;&gt;&lt;/profile&gt;&lt;/OawAnchor&gt;&lt;OawBookmark name=&quot;Text&quot;&gt;&lt;profile type=&quot;default&quot; UID=&quot;&quot; sameAsDefault=&quot;0&quot;&gt;&lt;/profile&gt;&lt;/OawBookmark&gt;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&lt;OawDocProperty name=&quot;Organisation.Footer10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0&quot;/&gt;&lt;/type&gt;&lt;/profile&gt;&lt;/OawDocProperty&gt;&lt;OawDocProperty name=&quot;Organisation.Footer9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9&quot;/&gt;&lt;/type&gt;&lt;/profile&gt;&lt;/OawDocProperty&gt;&lt;OawDocProperty name=&quot;Organisation.Footer8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8&quot;/&gt;&lt;/type&gt;&lt;/profile&gt;&lt;/OawDocProperty&gt;&lt;OawDocProperty name=&quot;Organisation.Footer7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7&quot;/&gt;&lt;/type&gt;&lt;/profile&gt;&lt;/OawDocProperty&gt;&lt;OawDocProperty name=&quot;Organisation.Footer6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6&quot;/&gt;&lt;/type&gt;&lt;/profile&gt;&lt;/OawDocProperty&gt;&lt;OawDocProperty name=&quot;Organisation.Footer5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5&quot;/&gt;&lt;/type&gt;&lt;/profile&gt;&lt;/OawDocProperty&gt;&lt;OawDocProperty name=&quot;Organisation.Footer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4&quot;/&gt;&lt;/type&gt;&lt;/profile&gt;&lt;/OawDocProperty&gt;&lt;OawDocProperty name=&quot;Organisation.Footer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3&quot;/&gt;&lt;/type&gt;&lt;/profile&gt;&lt;/OawDocProperty&gt;&lt;OawDocProperty name=&quot;Organisation.Footer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2&quot;/&gt;&lt;/type&gt;&lt;/profile&gt;&lt;/OawDocProperty&gt;&lt;OawDocProperty name=&quot;Organisation.Footer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&quot;/&gt;&lt;/type&gt;&lt;/profile&gt;&lt;/OawDocProperty&gt;&lt;OawDocProperty name=&quot;Organisation.FooterGrou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Group&quot;/&gt;&lt;/type&gt;&lt;/profile&gt;&lt;/OawDocProperty&gt;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&lt;OawDocProperty name=&quot;OutputTyp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&lt;OawDocProperty name=&quot;Organisation.Organisa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&quot;/&gt;&lt;/type&gt;&lt;/profile&gt;&lt;/OawDocProperty&gt;&lt;OawDocProperty name=&quot;CustomField.Classifica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lassification&quot;/&gt;&lt;/type&gt;&lt;/profile&gt;&lt;/OawDocProperty&gt;&lt;OawDocProperty name=&quot;CustomField.Subject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ubject&quot;/&gt;&lt;/type&gt;&lt;/profile&gt;&lt;/OawDocProperty&gt;&lt;OawDocProperty name=&quot;Organisation.IntroductionBeforeSubjec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roductionBeforeSubject&quot;/&gt;&lt;/type&gt;&lt;/profile&gt;&lt;/OawDocProperty&gt;&lt;OawDocProperty name=&quot;Doc.PagesSuffi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Suffix&quot;/&gt;&lt;/type&gt;&lt;/profile&gt;&lt;/OawDocProperty&gt;&lt;OawDocProperty name=&quot;CustomField.DocumentTypeBlank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TypeBlank&quot;/&gt;&lt;/type&gt;&lt;/profile&gt;&lt;/OawDocProperty&gt;_x000d__x0009_&lt;OawDocProperty name=&quot;CustomField.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Date&quot;/&gt;&lt;/type&gt;&lt;/profile&gt;&lt;/OawDocProperty&gt;_x000d_&lt;/document&gt;_x000d_"/>
    <w:docVar w:name="OawDistributionEnabled" w:val="&lt;empty/&gt;"/>
    <w:docVar w:name="OawDocProp.2002122011014149059130932" w:val="&lt;source&gt;&lt;Fields List=&quot;Footer10|Footer9|Footer8|Footer7|Footer6|Footer5|Footer4|Footer3|Footer2|Footer1|FooterGroup|Organisation|IntroductionBeforeSubject&quot;/&gt;&lt;profile type=&quot;default&quot; UID=&quot;&quot; sameAsDefault=&quot;0&quot;&gt;&lt;OawDocProperty name=&quot;Organisation.Footer10&quot; field=&quot;Footer10&quot;/&gt;&lt;OawDocProperty name=&quot;Organisation.Footer9&quot; field=&quot;Footer9&quot;/&gt;&lt;OawDocProperty name=&quot;Organisation.Footer8&quot; field=&quot;Footer8&quot;/&gt;&lt;OawDocProperty name=&quot;Organisation.Footer7&quot; field=&quot;Footer7&quot;/&gt;&lt;OawDocProperty name=&quot;Organisation.Footer6&quot; field=&quot;Footer6&quot;/&gt;&lt;OawDocProperty name=&quot;Organisation.Footer5&quot; field=&quot;Footer5&quot;/&gt;&lt;OawDocProperty name=&quot;Organisation.Footer4&quot; field=&quot;Footer4&quot;/&gt;&lt;OawDocProperty name=&quot;Organisation.Footer3&quot; field=&quot;Footer3&quot;/&gt;&lt;OawDocProperty name=&quot;Organisation.Footer2&quot; field=&quot;Footer2&quot;/&gt;&lt;OawDocProperty name=&quot;Organisation.Footer1&quot; field=&quot;Footer1&quot;/&gt;&lt;OawDocProperty name=&quot;Organisation.FooterGroup&quot; field=&quot;FooterGroup&quot;/&gt;&lt;OawDocProperty name=&quot;Organisation.Organisation&quot; field=&quot;Organisation&quot;/&gt;&lt;OawDocProperty name=&quot;Organisation.IntroductionBeforeSubject&quot; field=&quot;IntroductionBeforeSubjec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OawDocProperty name=&quot;Doc.PagesSuffix&quot; field=&quot;Doc.PagesSuffix&quot;/&gt;&lt;/profile&gt;&lt;profile type=&quot;print&quot; UID=&quot;2003010711185094343750537&quot; sameAsDefault=&quot;0&quot;&gt;&lt;SQL&gt;SELECT Value, UID FROM Data WHERE LCID = '%WhereLCID%';&lt;/SQL&gt;&lt;OawDocProperty name=&quot;OutputType&quot; field=&quot;Doc.Draft&quot;/&gt;&lt;/profile&gt;&lt;profile type=&quot;print&quot; UID=&quot;3&quot; sameAsDefault=&quot;0&quot;&gt;&lt;SQL&gt;SELECT Value, UID FROM Data WHERE LCID = '%WhereLCID%';&lt;/SQL&gt;&lt;OawDocProperty name=&quot;OutputType&quot; field=&quot;Doc.Internal&quot;/&gt;&lt;/profile&gt;&lt;profile type=&quot;send&quot; UID=&quot;2003010711200895123470110&quot; sameAsDefault=&quot;0&quot;&gt;&lt;SQL&gt;SELECT Value, UID FROM Data WHERE LCID = '%WhereLCID%';&lt;/SQL&gt;&lt;OawDocProperty name=&quot;OutputType&quot; field=&quot;Doc.Draft&quot;/&gt;&lt;/profile&gt;&lt;profile type=&quot;save&quot; UID=&quot;2004062216425255253277&quot; sameAsDefault=&quot;0&quot;&gt;&lt;SQL&gt;SELECT Value, UID FROM Data WHERE LCID = '%WhereLCID%';&lt;/SQL&gt;&lt;OawDocProperty name=&quot;OutputType&quot; field=&quot;Doc.Draft&quot;/&gt;&lt;/profile&gt;&lt;/source&gt;"/>
    <w:docVar w:name="OawDocProp.2004112217333376588294" w:val="&lt;source&gt;&lt;Fields List=&quot;Classification|Subject|DocumentTypeBlank|Date&quot;/&gt;&lt;profile type=&quot;default&quot; UID=&quot;&quot; sameAsDefault=&quot;0&quot;&gt;&lt;OawDocProperty name=&quot;CustomField.Classification&quot; field=&quot;Classification&quot;/&gt;&lt;OawDocProperty name=&quot;CustomField.Subject&quot; field=&quot;Subject&quot;/&gt;&lt;OawDocProperty name=&quot;CustomField.DocumentTypeBlank&quot; field=&quot;DocumentTypeBlank&quot;/&gt;&lt;OawDocProperty name=&quot;CustomField.Date&quot; field=&quot;Dat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Source" w:val="&lt;DocProps&gt;&lt;DocProp UID=&quot;2003080714212273705547&quot; EntryUID=&quot;2011120810105372079876&quot;&gt;&lt;Field Name=&quot;UID&quot; Value=&quot;201112081010537207987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YourReferenc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2122011014149059130932&quot; EntryUID=&quot;2004123010144120300001&quot;&gt;&lt;Field Name=&quot;UID&quot; Value=&quot;2004123010144120300001&quot;/&gt;&lt;Field Name=&quot;IDName&quot; Value=&quot;(Custom)&quot;/&gt;&lt;Field Name=&quot;Organisation&quot; Value=&quot;Ammann Schweiz AG&quot;/&gt;&lt;Field Name=&quot;ReturnAddress&quot; Value=&quot;Ammann Schweiz AG, CH-4901 Langenthal&quot;/&gt;&lt;Field Name=&quot;Footer10&quot; Value=&quot;&quot;/&gt;&lt;Field Name=&quot;Footer9&quot; Value=&quot;&quot;/&gt;&lt;Field Name=&quot;Footer8&quot; Value=&quot;&quot;/&gt;&lt;Field Name=&quot;Footer7&quot; Value=&quot;&quot;/&gt;&lt;Field Name=&quot;Footer6&quot; Value=&quot;&quot;/&gt;&lt;Field Name=&quot;Footer5&quot; Value=&quot;&quot;/&gt;&lt;Field Name=&quot;Footer4&quot; Value=&quot;&quot;/&gt;&lt;Field Name=&quot;Footer3&quot; Value=&quot;&quot;/&gt;&lt;Field Name=&quot;Footer2&quot; Value=&quot;Ammann Schweiz AG | Eisenbahnstrasse 25 | CH-4901 Langenthal&quot;/&gt;&lt;Field Name=&quot;Footer1&quot; Value=&quot;Tel. +41 62 916 61 61 | Fax +41 62 916 64 02 | info.aag@ammann-group.com&quot;/&gt;&lt;Field Name=&quot;FooterGroup&quot; Value=&quot;www.ammann-group.com | Productivity Partnership for a Lifetime&quot;/&gt;&lt;Field Name=&quot;LogoA4PortraitColor&quot; Value=&quot;%Logos%\Ammann_4f_A4_de.2100.255.wmf&quot;/&gt;&lt;Field Name=&quot;LogoA4PortraitBlackWhite&quot; Value=&quot;%Logos%\Ammann_sw_A4_de.2100.255.wmf&quot;/&gt;&lt;Field Name=&quot;LogoLetterPortraitColor&quot; Value=&quot;%Logos%\Ammann_4f_letter_de.2100.255.wmf&quot;/&gt;&lt;Field Name=&quot;LogoLetterPortraitBlackWhite&quot; Value=&quot;%Logos%\Ammann_sw_letter_de.2100.255.wmf&quot;/&gt;&lt;Field Name=&quot;EMailSignatureLine1&quot; Value=&quot;Eisenbahnstrasse 25 | CH-4901 Langenthal&quot;/&gt;&lt;Field Name=&quot;EMailSignatureLine2&quot; Value=&quot;Tel. +41 62 916 61 61 | Fax +41 62 916 67 60&quot;/&gt;&lt;Field Name=&quot;EMailSignatureLine3&quot; Value=&quot;&quot;/&gt;&lt;Field Name=&quot;EMailSignatureLine4&quot; Value=&quot;&quot;/&gt;&lt;Field Name=&quot;EMailSignatureLine5&quot; Value=&quot;&quot;/&gt;&lt;Field Name=&quot;EMailAdditionalInformationLine1&quot; Value=&quot;&quot;/&gt;&lt;Field Name=&quot;EMailAdditionalInformationLine2&quot; Value=&quot;&quot;/&gt;&lt;Field Name=&quot;EMailAdditionalInformationLine3&quot; Value=&quot;&quot;/&gt;&lt;Field Name=&quot;EMailAdditionalInformationLine4&quot; Value=&quot;&quot;/&gt;&lt;Field Name=&quot;EMailAdditionalInformationLine5&quot; Value=&quot;&quot;/&gt;&lt;Field Name=&quot;EMailAdditionalInformationLine6&quot; Value=&quot;&quot;/&gt;&lt;Field Name=&quot;EMailAdditionalInformationLine7&quot; Value=&quot;&quot;/&gt;&lt;Field Name=&quot;EMailAdditionalInformationLine8&quot; Value=&quot;&quot;/&gt;&lt;Field Name=&quot;EMailAdditionalInformationLine9&quot; Value=&quot;&quot;/&gt;&lt;Field Name=&quot;EMailAdditionalInformationLine10&quot; Value=&quot;&quot;/&gt;&lt;Field Name=&quot;Internet&quot; Value=&quot;www.ammann-group.com&quot;/&gt;&lt;Field Name=&quot;RecipientHorizontalPosition&quot; Value=&quot;left&quot;/&gt;&lt;Field Name=&quot;RecipientVerticalOffset&quot; Value=&quot;&quot;/&gt;&lt;Field Name=&quot;IntroductionBeforeSubject&quot; Value=&quot;&quot;/&gt;&lt;Field Name=&quot;PowerPointLogo&quot; Value=&quot;%Logos%\Powerpoint_Kopfbau_Ammann_4f.png&quot;/&gt;&lt;Field Name=&quot;PowerPointFooter&quot; Value=&quot;© Ammann Group&quot;/&gt;&lt;/DocProp&gt;&lt;DocProp UID=&quot;2011110908564347819317&quot; EntryUID=&quot;2003121817293296325874&quot;&gt;&lt;Field Name=&quot;UID&quot; Value=&quot;2003121817293296325874&quot;/&gt;&lt;Field Name=&quot;IDName&quot; Value=&quot;(None)&quot;/&gt;&lt;Field Name=&quot;LogoA4PortraitColor&quot; Value=&quot;&quot;/&gt;&lt;Field Name=&quot;LogoA4PortraitBlackWhite&quot; Value=&quot;&quot;/&gt;&lt;Field Name=&quot;LogoLetterPortraitColor&quot; Value=&quot;&quot;/&gt;&lt;Field Name=&quot;LogoLetterPortraitBlackWhite&quot; Value=&quot;&quot;/&gt;&lt;/DocProp&gt;&lt;DocProp UID=&quot;200604050949528466286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191811121321310321301031x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201058384723401057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None)&quot;/&gt;&lt;Field Name=&quot;Name&quot; Value=&quot;&quot;/&gt;&lt;Field Name=&quot;Function&quot; Value=&quot;&quot;/&gt;&lt;Field Name=&quot;Phone&quot; Value=&quot;&quot;/&gt;&lt;Field Name=&quot;Mobile&quot; Value=&quot;&quot;/&gt;&lt;Field Name=&quot;Fax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DocumentTypeBlank&quot; Value=&quot;&quot;/&gt;&lt;Field Name=&quot;Date&quot; Value=&quot;24. Mai 2017&quot;/&gt;&lt;Field Name=&quot;Classification&quot; Value=&quot;&quot;/&gt;&lt;Field Name=&quot;Subject&quot; Value=&quot;Medienmitteilung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Description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ookmark.Subject&quot;&gt;&lt;separator text=&quot;&quot;&gt;&lt;/separator&gt;&lt;format text=&quot;&quot;&gt;&lt;/format&gt;&lt;/value&gt;&lt;/subject&gt;&lt;/mail&gt;&lt;word/&gt;&lt;PDF/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send profileUID=&quot;2006121210395821292110&quot;&gt;&lt;mail&gt;&lt;cc&gt;&lt;/cc&gt;&lt;bcc&gt;&lt;/bcc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/OawOMS&gt;_x000d_"/>
    <w:docVar w:name="oawPaperSize" w:val="2"/>
    <w:docVar w:name="OawPrint.200301071118509434375053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Type&quot; field=&quot;Doc.Internal&quot;/&gt;&lt;/documentProperty&gt;&lt;/source&gt;"/>
    <w:docVar w:name="OawPrinterTray.2003010711185094343750537" w:val="document.firstpage:=2003061718080779000241;document.otherpages:=2003061718080779000241;"/>
    <w:docVar w:name="OawPrinterTray.2006120711380151760646" w:val="document.firstpage:=2003061718064858105452;document.otherpages:=2003061718080779000241;"/>
    <w:docVar w:name="OawPrinterTray.3" w:val="document.firstpage:=2003061718080779000241;document.otherpages:=2003061718080779000241;"/>
    <w:docVar w:name="OawPrinterTray.4" w:val="document.firstpage:=2003061718064858105452;document.otherpages:=2003061718080779000241;"/>
    <w:docVar w:name="OawPrintRestore.2003010711185094343750537" w:val="&lt;source&gt;&lt;documentProperty UID=&quot;&quot;&gt;&lt;Fields List=&quot;&quot;/&gt;&lt;OawDocProperty name=&quot;OutputType&quot; field=&quot;&quot;/&gt;&lt;/documentProperty&gt;&lt;/source&gt;"/>
    <w:docVar w:name="OawPrintRestore.3" w:val="&lt;source&gt;&lt;documentProperty UID=&quot;&quot;&gt;&lt;Fields List=&quot;&quot;/&gt;&lt;OawDocProperty name=&quot;OutputType&quot; field=&quot;&quot;/&gt;&lt;/documentProperty&gt;&lt;/source&gt;"/>
    <w:docVar w:name="OawProjectID" w:val="ammann"/>
    <w:docVar w:name="OawRecipients" w:val="&lt;Recipients&gt;&lt;Recipient&gt;&lt;UID&gt;201112081010537207987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YourReference&gt;&lt;/YourReferenc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aveRestore.2004062216425255253277" w:val="&lt;source&gt;&lt;documentProperty UID=&quot;&quot;&gt;&lt;Fields List=&quot;&quot;/&gt;&lt;OawDocProperty name=&quot;OutputType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1110908564347819317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endRestore.2003010711200895123470110" w:val="&lt;source&gt;&lt;documentProperty UID=&quot;&quot;&gt;&lt;Fields List=&quot;&quot;/&gt;&lt;OawDocProperty name=&quot;OutputType&quot; field=&quot;&quot;/&gt;&lt;/documentProperty&gt;&lt;/source&gt;"/>
    <w:docVar w:name="OawTemplateProperties" w:val="password:=&lt;Semicolon/&gt;MnO`rrvnqc.=;jumpToFirstField:=1;dotReverenceRemove:=1;resizeA4Letter:=1;unpdateDocPropsOnNewOnly:=0;showAllNoteItems:=0;CharCodeChecked:=;CharCodeUnchecked:=;WizardSteps:=5|0|1|4;DocumentTitle:=;DisplayName:=&lt;translate&gt;Ribbon.Blank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11258946758&quot; Label=&quot;&amp;lt;translate&amp;gt;Doc.AttentionTo&amp;lt;/translate&amp;g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MasterProperty IDName=&quot;CustomFields&quot;&gt;_x000d__x0009__x0009__x0009_&lt;Field IDName=&quot;Date&quot;&gt;&lt;Mandatory/&gt;&lt;/Field&gt;_x000d__x0009__x0009__x0009_&lt;Field IDName=&quot;Subject&quot;&gt;&lt;Mandatory/&gt;&lt;/Field&gt;_x000d__x0009__x0009_&lt;/MasterProperty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&gt;_x000d__x000a_    &lt;LayoutSet IdName=&quot;All&quot; Label=&quot;All&quot; IsSelected=&quot;false&quot; IsExpanded=&quot;true&quot;&gt;_x000d__x000a_      &lt;PageSetups&gt;_x000d__x000a_        &lt;PageSetup IdName=&quot;A4Portrait&quot; Label=&quot;A4&quot; PaperSize=&quot;A4&quot; Orientation=&quot;Portrait&quot; IsSelected=&quot;fals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  &lt;PageSetup IdName=&quot;LetterPortrait&quot; Label=&quot;Letter&quot; PaperSize=&quot;Letter&quot; Orientation=&quot;Portrait&quot; IsSelected=&quot;tru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&lt;/PageSetups&gt;_x000d__x000a_    &lt;/LayoutSet&gt;_x000d__x000a_  &lt;/LayoutSets&gt;_x000d__x000a_  &lt;Pictures&gt;_x000d__x000a_    &lt;Picture Id=&quot;8a23a378-6017-460a-88a2-ad34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IF(GetMasterPropertyValue(&amp;quot;Division&amp;quot;, &amp;quot;LogoA4PortraitColor&amp;quot;)=&amp;quot;&amp;quot;, GetMasterPropertyValue(&amp;quot;Organisation&amp;quot;, &amp;quot;LogoA4PortraitColor&amp;quot;), GetMasterPropertyValue(&amp;quot;Division&amp;quot;, &amp;quot;LogoA4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  &lt;PageSetupSpecific IdName=&quot;LetterPortrait&quot; PaperSize=&quot;Letter&quot; Orientation=&quot;Portrait&quot; IsSelected=&quot;true&quot;&gt;_x000d__x000a_          &lt;Source Value=&quot;[[IF(GetMasterPropertyValue(&amp;quot;Division&amp;quot;, &amp;quot;LogoLetterPortraitColor&amp;quot;)=&amp;quot;&amp;quot;, GetMasterPropertyValue(&amp;quot;Organisation&amp;quot;, &amp;quot;LogoLetterPortraitColor&amp;quot;), GetMasterPropertyValue(&amp;quot;Division&amp;quot;, &amp;quot;LogoLetter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6d50a765-188f-4ae8-844c-2cf7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89529af-7fc7-408a-8b4a-c006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&lt;/WordMasterTemplateConfiguration&gt;"/>
  </w:docVars>
  <w:rsids>
    <w:rsidRoot w:val="003B7A05"/>
    <w:rsid w:val="00001070"/>
    <w:rsid w:val="00004599"/>
    <w:rsid w:val="000057C9"/>
    <w:rsid w:val="000059E3"/>
    <w:rsid w:val="00012EDC"/>
    <w:rsid w:val="0001342C"/>
    <w:rsid w:val="0001382F"/>
    <w:rsid w:val="00013F2B"/>
    <w:rsid w:val="00015BA5"/>
    <w:rsid w:val="000171AE"/>
    <w:rsid w:val="00017EA2"/>
    <w:rsid w:val="0002005C"/>
    <w:rsid w:val="000224A8"/>
    <w:rsid w:val="0002341F"/>
    <w:rsid w:val="00024BE3"/>
    <w:rsid w:val="000260A8"/>
    <w:rsid w:val="00026F16"/>
    <w:rsid w:val="00030C0F"/>
    <w:rsid w:val="00031A6C"/>
    <w:rsid w:val="00032EA2"/>
    <w:rsid w:val="00034AC7"/>
    <w:rsid w:val="00040FD6"/>
    <w:rsid w:val="00042B2A"/>
    <w:rsid w:val="00044ECD"/>
    <w:rsid w:val="000451AA"/>
    <w:rsid w:val="0005055C"/>
    <w:rsid w:val="0005128A"/>
    <w:rsid w:val="00055FA5"/>
    <w:rsid w:val="000579B6"/>
    <w:rsid w:val="00057FD8"/>
    <w:rsid w:val="000612D9"/>
    <w:rsid w:val="00061DD2"/>
    <w:rsid w:val="00062C3F"/>
    <w:rsid w:val="00067108"/>
    <w:rsid w:val="0007129A"/>
    <w:rsid w:val="0007184C"/>
    <w:rsid w:val="000759E4"/>
    <w:rsid w:val="0007759D"/>
    <w:rsid w:val="00077A58"/>
    <w:rsid w:val="00082916"/>
    <w:rsid w:val="00084027"/>
    <w:rsid w:val="00084999"/>
    <w:rsid w:val="000960D6"/>
    <w:rsid w:val="00097E94"/>
    <w:rsid w:val="000A4A6D"/>
    <w:rsid w:val="000A510F"/>
    <w:rsid w:val="000A55AA"/>
    <w:rsid w:val="000A576D"/>
    <w:rsid w:val="000A67FE"/>
    <w:rsid w:val="000A6A0B"/>
    <w:rsid w:val="000A7BE1"/>
    <w:rsid w:val="000B00A7"/>
    <w:rsid w:val="000B0EBF"/>
    <w:rsid w:val="000B30EE"/>
    <w:rsid w:val="000B3B9B"/>
    <w:rsid w:val="000B57A2"/>
    <w:rsid w:val="000B58DC"/>
    <w:rsid w:val="000C01DA"/>
    <w:rsid w:val="000C1189"/>
    <w:rsid w:val="000C248A"/>
    <w:rsid w:val="000C3EA1"/>
    <w:rsid w:val="000C5D4B"/>
    <w:rsid w:val="000C6A66"/>
    <w:rsid w:val="000D0E52"/>
    <w:rsid w:val="000D4B97"/>
    <w:rsid w:val="000D6E04"/>
    <w:rsid w:val="000D70C3"/>
    <w:rsid w:val="000E076E"/>
    <w:rsid w:val="000E090C"/>
    <w:rsid w:val="000E21B4"/>
    <w:rsid w:val="000E47BB"/>
    <w:rsid w:val="000F0B8C"/>
    <w:rsid w:val="000F1305"/>
    <w:rsid w:val="000F27BD"/>
    <w:rsid w:val="000F3D2C"/>
    <w:rsid w:val="000F51AE"/>
    <w:rsid w:val="000F7072"/>
    <w:rsid w:val="000F79CA"/>
    <w:rsid w:val="000F7DE8"/>
    <w:rsid w:val="000F7F96"/>
    <w:rsid w:val="0010035D"/>
    <w:rsid w:val="00100419"/>
    <w:rsid w:val="00100D5F"/>
    <w:rsid w:val="00104CDA"/>
    <w:rsid w:val="00105406"/>
    <w:rsid w:val="001059D2"/>
    <w:rsid w:val="00106A4E"/>
    <w:rsid w:val="00110193"/>
    <w:rsid w:val="00112913"/>
    <w:rsid w:val="0011312B"/>
    <w:rsid w:val="001141FC"/>
    <w:rsid w:val="0011716E"/>
    <w:rsid w:val="001221C0"/>
    <w:rsid w:val="001234B2"/>
    <w:rsid w:val="00123A1B"/>
    <w:rsid w:val="00132289"/>
    <w:rsid w:val="00133A12"/>
    <w:rsid w:val="0013477A"/>
    <w:rsid w:val="001349C9"/>
    <w:rsid w:val="00137978"/>
    <w:rsid w:val="00141B17"/>
    <w:rsid w:val="00142879"/>
    <w:rsid w:val="001436F1"/>
    <w:rsid w:val="00143C5B"/>
    <w:rsid w:val="00152166"/>
    <w:rsid w:val="001543B5"/>
    <w:rsid w:val="00164A08"/>
    <w:rsid w:val="001658B9"/>
    <w:rsid w:val="00166FF4"/>
    <w:rsid w:val="00167BBE"/>
    <w:rsid w:val="0017038D"/>
    <w:rsid w:val="001703EA"/>
    <w:rsid w:val="00174AFD"/>
    <w:rsid w:val="00174EFB"/>
    <w:rsid w:val="00175564"/>
    <w:rsid w:val="00176B08"/>
    <w:rsid w:val="001806C9"/>
    <w:rsid w:val="0018232F"/>
    <w:rsid w:val="001853D7"/>
    <w:rsid w:val="00185ACA"/>
    <w:rsid w:val="00186D97"/>
    <w:rsid w:val="00187DDB"/>
    <w:rsid w:val="00190008"/>
    <w:rsid w:val="001918E6"/>
    <w:rsid w:val="001973E3"/>
    <w:rsid w:val="001A0463"/>
    <w:rsid w:val="001A0D83"/>
    <w:rsid w:val="001A14EB"/>
    <w:rsid w:val="001A17E1"/>
    <w:rsid w:val="001A36E7"/>
    <w:rsid w:val="001A38F0"/>
    <w:rsid w:val="001B0139"/>
    <w:rsid w:val="001B0292"/>
    <w:rsid w:val="001B3460"/>
    <w:rsid w:val="001B52DA"/>
    <w:rsid w:val="001B57AE"/>
    <w:rsid w:val="001B6200"/>
    <w:rsid w:val="001B6522"/>
    <w:rsid w:val="001B6AAF"/>
    <w:rsid w:val="001C22CD"/>
    <w:rsid w:val="001C4DAC"/>
    <w:rsid w:val="001D1980"/>
    <w:rsid w:val="001D24A3"/>
    <w:rsid w:val="001D5E2A"/>
    <w:rsid w:val="001D7203"/>
    <w:rsid w:val="001E078E"/>
    <w:rsid w:val="001E0FB3"/>
    <w:rsid w:val="001E3726"/>
    <w:rsid w:val="001E6F22"/>
    <w:rsid w:val="001E79E9"/>
    <w:rsid w:val="001F5040"/>
    <w:rsid w:val="002003D8"/>
    <w:rsid w:val="0020049D"/>
    <w:rsid w:val="00201343"/>
    <w:rsid w:val="00203099"/>
    <w:rsid w:val="00205A07"/>
    <w:rsid w:val="0020686C"/>
    <w:rsid w:val="00206890"/>
    <w:rsid w:val="00206BA2"/>
    <w:rsid w:val="00207B84"/>
    <w:rsid w:val="002126CF"/>
    <w:rsid w:val="00214621"/>
    <w:rsid w:val="00214662"/>
    <w:rsid w:val="0021595D"/>
    <w:rsid w:val="00216158"/>
    <w:rsid w:val="00222F3C"/>
    <w:rsid w:val="0022436B"/>
    <w:rsid w:val="00226D89"/>
    <w:rsid w:val="00230AAD"/>
    <w:rsid w:val="00230E5E"/>
    <w:rsid w:val="002315B5"/>
    <w:rsid w:val="00234219"/>
    <w:rsid w:val="00237C2C"/>
    <w:rsid w:val="0024007D"/>
    <w:rsid w:val="00240959"/>
    <w:rsid w:val="00240A50"/>
    <w:rsid w:val="00241840"/>
    <w:rsid w:val="00250F66"/>
    <w:rsid w:val="00251B36"/>
    <w:rsid w:val="00251DB3"/>
    <w:rsid w:val="00253748"/>
    <w:rsid w:val="00254A3C"/>
    <w:rsid w:val="002565B7"/>
    <w:rsid w:val="002571B1"/>
    <w:rsid w:val="00257629"/>
    <w:rsid w:val="00257ADD"/>
    <w:rsid w:val="00260A48"/>
    <w:rsid w:val="002629E9"/>
    <w:rsid w:val="0026365F"/>
    <w:rsid w:val="002645DC"/>
    <w:rsid w:val="0027162C"/>
    <w:rsid w:val="00271915"/>
    <w:rsid w:val="0027271E"/>
    <w:rsid w:val="002741A7"/>
    <w:rsid w:val="00276705"/>
    <w:rsid w:val="00284826"/>
    <w:rsid w:val="00284A2F"/>
    <w:rsid w:val="00286517"/>
    <w:rsid w:val="00286DC1"/>
    <w:rsid w:val="00287DF9"/>
    <w:rsid w:val="00290599"/>
    <w:rsid w:val="00294852"/>
    <w:rsid w:val="00295916"/>
    <w:rsid w:val="002A1CCD"/>
    <w:rsid w:val="002A36CA"/>
    <w:rsid w:val="002A53C0"/>
    <w:rsid w:val="002A688E"/>
    <w:rsid w:val="002A7134"/>
    <w:rsid w:val="002B0F60"/>
    <w:rsid w:val="002B258C"/>
    <w:rsid w:val="002B27B9"/>
    <w:rsid w:val="002B3964"/>
    <w:rsid w:val="002B4310"/>
    <w:rsid w:val="002B6E93"/>
    <w:rsid w:val="002B704D"/>
    <w:rsid w:val="002C4A9A"/>
    <w:rsid w:val="002D1BC0"/>
    <w:rsid w:val="002D2A0B"/>
    <w:rsid w:val="002D4F42"/>
    <w:rsid w:val="002D57A7"/>
    <w:rsid w:val="002D6FAF"/>
    <w:rsid w:val="002D7533"/>
    <w:rsid w:val="002D7982"/>
    <w:rsid w:val="002E07B0"/>
    <w:rsid w:val="002E0B33"/>
    <w:rsid w:val="002E2199"/>
    <w:rsid w:val="002E4294"/>
    <w:rsid w:val="002E44DE"/>
    <w:rsid w:val="002E4927"/>
    <w:rsid w:val="002E4EF9"/>
    <w:rsid w:val="002F276A"/>
    <w:rsid w:val="002F5AAA"/>
    <w:rsid w:val="002F6092"/>
    <w:rsid w:val="002F61C9"/>
    <w:rsid w:val="002F6EC4"/>
    <w:rsid w:val="00300F69"/>
    <w:rsid w:val="00302B48"/>
    <w:rsid w:val="00302EA4"/>
    <w:rsid w:val="00303989"/>
    <w:rsid w:val="003040B2"/>
    <w:rsid w:val="003060EE"/>
    <w:rsid w:val="00315936"/>
    <w:rsid w:val="00317323"/>
    <w:rsid w:val="00322D36"/>
    <w:rsid w:val="00323117"/>
    <w:rsid w:val="00323A55"/>
    <w:rsid w:val="003243D3"/>
    <w:rsid w:val="0032691E"/>
    <w:rsid w:val="00333380"/>
    <w:rsid w:val="00334B89"/>
    <w:rsid w:val="00335B07"/>
    <w:rsid w:val="003408E4"/>
    <w:rsid w:val="00343CFB"/>
    <w:rsid w:val="00345EF6"/>
    <w:rsid w:val="00346AC7"/>
    <w:rsid w:val="00350F4E"/>
    <w:rsid w:val="00351441"/>
    <w:rsid w:val="00351A18"/>
    <w:rsid w:val="0035796E"/>
    <w:rsid w:val="00357B7E"/>
    <w:rsid w:val="00363E69"/>
    <w:rsid w:val="00364742"/>
    <w:rsid w:val="003667B8"/>
    <w:rsid w:val="00367BA4"/>
    <w:rsid w:val="003709F4"/>
    <w:rsid w:val="00381334"/>
    <w:rsid w:val="0038191E"/>
    <w:rsid w:val="00391F2E"/>
    <w:rsid w:val="00393121"/>
    <w:rsid w:val="003958FD"/>
    <w:rsid w:val="00396159"/>
    <w:rsid w:val="00396E1A"/>
    <w:rsid w:val="003A0A8D"/>
    <w:rsid w:val="003A293A"/>
    <w:rsid w:val="003A4B3C"/>
    <w:rsid w:val="003A5C7A"/>
    <w:rsid w:val="003A67D6"/>
    <w:rsid w:val="003A6FAA"/>
    <w:rsid w:val="003A74C0"/>
    <w:rsid w:val="003A7844"/>
    <w:rsid w:val="003A7EBF"/>
    <w:rsid w:val="003B01C5"/>
    <w:rsid w:val="003B0617"/>
    <w:rsid w:val="003B22DE"/>
    <w:rsid w:val="003B6A76"/>
    <w:rsid w:val="003B6AD7"/>
    <w:rsid w:val="003B6D79"/>
    <w:rsid w:val="003B7A05"/>
    <w:rsid w:val="003B7A98"/>
    <w:rsid w:val="003C1E76"/>
    <w:rsid w:val="003C227C"/>
    <w:rsid w:val="003C2A41"/>
    <w:rsid w:val="003C3262"/>
    <w:rsid w:val="003C35E7"/>
    <w:rsid w:val="003C57AD"/>
    <w:rsid w:val="003C5D69"/>
    <w:rsid w:val="003C6BB4"/>
    <w:rsid w:val="003C6C10"/>
    <w:rsid w:val="003D1453"/>
    <w:rsid w:val="003D248C"/>
    <w:rsid w:val="003D41F9"/>
    <w:rsid w:val="003D4BD2"/>
    <w:rsid w:val="003D5658"/>
    <w:rsid w:val="003D5C02"/>
    <w:rsid w:val="003D7610"/>
    <w:rsid w:val="003E250B"/>
    <w:rsid w:val="003E2C60"/>
    <w:rsid w:val="003E46AD"/>
    <w:rsid w:val="003E4FBC"/>
    <w:rsid w:val="003E630F"/>
    <w:rsid w:val="003E71D2"/>
    <w:rsid w:val="003E7E1D"/>
    <w:rsid w:val="003F0991"/>
    <w:rsid w:val="003F1D25"/>
    <w:rsid w:val="003F2696"/>
    <w:rsid w:val="003F34E5"/>
    <w:rsid w:val="003F543E"/>
    <w:rsid w:val="00400431"/>
    <w:rsid w:val="00401428"/>
    <w:rsid w:val="00401B0F"/>
    <w:rsid w:val="004027E3"/>
    <w:rsid w:val="004039CE"/>
    <w:rsid w:val="00405C25"/>
    <w:rsid w:val="004118D0"/>
    <w:rsid w:val="00413A34"/>
    <w:rsid w:val="004140F0"/>
    <w:rsid w:val="00416C92"/>
    <w:rsid w:val="00416D74"/>
    <w:rsid w:val="0041709D"/>
    <w:rsid w:val="004173AA"/>
    <w:rsid w:val="004201AC"/>
    <w:rsid w:val="00421092"/>
    <w:rsid w:val="00422101"/>
    <w:rsid w:val="00425C8D"/>
    <w:rsid w:val="004318D9"/>
    <w:rsid w:val="00432278"/>
    <w:rsid w:val="00433257"/>
    <w:rsid w:val="004343D4"/>
    <w:rsid w:val="00434A31"/>
    <w:rsid w:val="0043647C"/>
    <w:rsid w:val="0043661F"/>
    <w:rsid w:val="004370E3"/>
    <w:rsid w:val="00442F15"/>
    <w:rsid w:val="004441DB"/>
    <w:rsid w:val="004448DB"/>
    <w:rsid w:val="0044593D"/>
    <w:rsid w:val="004472F7"/>
    <w:rsid w:val="004532FD"/>
    <w:rsid w:val="00453364"/>
    <w:rsid w:val="00453AEF"/>
    <w:rsid w:val="00457F10"/>
    <w:rsid w:val="00461B95"/>
    <w:rsid w:val="00461DD7"/>
    <w:rsid w:val="00463DC5"/>
    <w:rsid w:val="00466C9E"/>
    <w:rsid w:val="00467057"/>
    <w:rsid w:val="004705C1"/>
    <w:rsid w:val="00470913"/>
    <w:rsid w:val="004718A4"/>
    <w:rsid w:val="00473AAE"/>
    <w:rsid w:val="00474AEA"/>
    <w:rsid w:val="004755EE"/>
    <w:rsid w:val="00475E8C"/>
    <w:rsid w:val="00476A4C"/>
    <w:rsid w:val="00477EC3"/>
    <w:rsid w:val="00480399"/>
    <w:rsid w:val="00483443"/>
    <w:rsid w:val="00485BEE"/>
    <w:rsid w:val="00486D68"/>
    <w:rsid w:val="004907D6"/>
    <w:rsid w:val="004913B4"/>
    <w:rsid w:val="00491B89"/>
    <w:rsid w:val="00493944"/>
    <w:rsid w:val="00494AD2"/>
    <w:rsid w:val="0049539A"/>
    <w:rsid w:val="0049584D"/>
    <w:rsid w:val="004961EA"/>
    <w:rsid w:val="00496494"/>
    <w:rsid w:val="00496B81"/>
    <w:rsid w:val="004978BF"/>
    <w:rsid w:val="004A05C2"/>
    <w:rsid w:val="004A1B59"/>
    <w:rsid w:val="004A387B"/>
    <w:rsid w:val="004A4EC9"/>
    <w:rsid w:val="004A64AF"/>
    <w:rsid w:val="004A6F67"/>
    <w:rsid w:val="004B054D"/>
    <w:rsid w:val="004B224D"/>
    <w:rsid w:val="004B3D86"/>
    <w:rsid w:val="004B5F38"/>
    <w:rsid w:val="004C137B"/>
    <w:rsid w:val="004C35AB"/>
    <w:rsid w:val="004C47DD"/>
    <w:rsid w:val="004C59D0"/>
    <w:rsid w:val="004C5EC2"/>
    <w:rsid w:val="004D13D6"/>
    <w:rsid w:val="004D23FC"/>
    <w:rsid w:val="004D2A8D"/>
    <w:rsid w:val="004D5276"/>
    <w:rsid w:val="004D6822"/>
    <w:rsid w:val="004E06AF"/>
    <w:rsid w:val="004E1241"/>
    <w:rsid w:val="004E130C"/>
    <w:rsid w:val="004E1676"/>
    <w:rsid w:val="004E1981"/>
    <w:rsid w:val="004E4E89"/>
    <w:rsid w:val="004E6CA9"/>
    <w:rsid w:val="004E7330"/>
    <w:rsid w:val="004F344E"/>
    <w:rsid w:val="004F4C96"/>
    <w:rsid w:val="004F7D72"/>
    <w:rsid w:val="00500DBD"/>
    <w:rsid w:val="00502828"/>
    <w:rsid w:val="00502CFA"/>
    <w:rsid w:val="00502EC8"/>
    <w:rsid w:val="00504844"/>
    <w:rsid w:val="00504D8F"/>
    <w:rsid w:val="00506D46"/>
    <w:rsid w:val="005133EA"/>
    <w:rsid w:val="00514065"/>
    <w:rsid w:val="005157B9"/>
    <w:rsid w:val="00515D3B"/>
    <w:rsid w:val="00516087"/>
    <w:rsid w:val="00520FBA"/>
    <w:rsid w:val="005223E7"/>
    <w:rsid w:val="00524861"/>
    <w:rsid w:val="00524AA0"/>
    <w:rsid w:val="005256C1"/>
    <w:rsid w:val="00526C8D"/>
    <w:rsid w:val="00527C34"/>
    <w:rsid w:val="00531498"/>
    <w:rsid w:val="00532493"/>
    <w:rsid w:val="00534CD8"/>
    <w:rsid w:val="0053585D"/>
    <w:rsid w:val="00535873"/>
    <w:rsid w:val="00536E89"/>
    <w:rsid w:val="0054085A"/>
    <w:rsid w:val="0054195B"/>
    <w:rsid w:val="0054232B"/>
    <w:rsid w:val="00544CEA"/>
    <w:rsid w:val="005453B1"/>
    <w:rsid w:val="005478A3"/>
    <w:rsid w:val="0055005A"/>
    <w:rsid w:val="00550F8A"/>
    <w:rsid w:val="005514ED"/>
    <w:rsid w:val="0055263C"/>
    <w:rsid w:val="00557113"/>
    <w:rsid w:val="0055722A"/>
    <w:rsid w:val="00557890"/>
    <w:rsid w:val="00557AC2"/>
    <w:rsid w:val="005631DE"/>
    <w:rsid w:val="00563FF8"/>
    <w:rsid w:val="0056505E"/>
    <w:rsid w:val="005653C5"/>
    <w:rsid w:val="00565D84"/>
    <w:rsid w:val="00567B30"/>
    <w:rsid w:val="005720A5"/>
    <w:rsid w:val="00573621"/>
    <w:rsid w:val="0057534D"/>
    <w:rsid w:val="0057659A"/>
    <w:rsid w:val="005775C9"/>
    <w:rsid w:val="00581AE2"/>
    <w:rsid w:val="005823A3"/>
    <w:rsid w:val="00584AD8"/>
    <w:rsid w:val="00585E61"/>
    <w:rsid w:val="005867A5"/>
    <w:rsid w:val="00594905"/>
    <w:rsid w:val="005960D2"/>
    <w:rsid w:val="00596AC0"/>
    <w:rsid w:val="005A1E28"/>
    <w:rsid w:val="005A285E"/>
    <w:rsid w:val="005A42A6"/>
    <w:rsid w:val="005A757E"/>
    <w:rsid w:val="005A7AF0"/>
    <w:rsid w:val="005A7D7B"/>
    <w:rsid w:val="005B0ADF"/>
    <w:rsid w:val="005B0F05"/>
    <w:rsid w:val="005B1A3F"/>
    <w:rsid w:val="005B65AD"/>
    <w:rsid w:val="005B6F81"/>
    <w:rsid w:val="005C0A0C"/>
    <w:rsid w:val="005C1B96"/>
    <w:rsid w:val="005C2A04"/>
    <w:rsid w:val="005C35E1"/>
    <w:rsid w:val="005C4EEA"/>
    <w:rsid w:val="005C51D8"/>
    <w:rsid w:val="005C68CD"/>
    <w:rsid w:val="005C6DC7"/>
    <w:rsid w:val="005D5994"/>
    <w:rsid w:val="005E110D"/>
    <w:rsid w:val="005E169D"/>
    <w:rsid w:val="005E28F9"/>
    <w:rsid w:val="005E2F30"/>
    <w:rsid w:val="005E6A66"/>
    <w:rsid w:val="005E7427"/>
    <w:rsid w:val="005E7E3B"/>
    <w:rsid w:val="005F00C9"/>
    <w:rsid w:val="005F02D4"/>
    <w:rsid w:val="005F2C07"/>
    <w:rsid w:val="005F4CAA"/>
    <w:rsid w:val="005F547A"/>
    <w:rsid w:val="005F7258"/>
    <w:rsid w:val="0060021A"/>
    <w:rsid w:val="00601ABE"/>
    <w:rsid w:val="00601BB5"/>
    <w:rsid w:val="006055A6"/>
    <w:rsid w:val="00606BD4"/>
    <w:rsid w:val="00606E9C"/>
    <w:rsid w:val="00607715"/>
    <w:rsid w:val="00607A98"/>
    <w:rsid w:val="006101E7"/>
    <w:rsid w:val="00614363"/>
    <w:rsid w:val="00622290"/>
    <w:rsid w:val="00622F5B"/>
    <w:rsid w:val="00623128"/>
    <w:rsid w:val="0062399F"/>
    <w:rsid w:val="00623B03"/>
    <w:rsid w:val="00626747"/>
    <w:rsid w:val="00630CD1"/>
    <w:rsid w:val="0063352C"/>
    <w:rsid w:val="00634C2C"/>
    <w:rsid w:val="00635088"/>
    <w:rsid w:val="00635BBE"/>
    <w:rsid w:val="00635FE5"/>
    <w:rsid w:val="00642099"/>
    <w:rsid w:val="00642455"/>
    <w:rsid w:val="00643BA2"/>
    <w:rsid w:val="006443AF"/>
    <w:rsid w:val="0064490D"/>
    <w:rsid w:val="00645684"/>
    <w:rsid w:val="00650D91"/>
    <w:rsid w:val="00652149"/>
    <w:rsid w:val="0065410F"/>
    <w:rsid w:val="00655277"/>
    <w:rsid w:val="00655A9B"/>
    <w:rsid w:val="00661B29"/>
    <w:rsid w:val="00665FFA"/>
    <w:rsid w:val="0066672D"/>
    <w:rsid w:val="00674668"/>
    <w:rsid w:val="00674BC6"/>
    <w:rsid w:val="006802F7"/>
    <w:rsid w:val="00680B6B"/>
    <w:rsid w:val="00681715"/>
    <w:rsid w:val="0068292A"/>
    <w:rsid w:val="0068477F"/>
    <w:rsid w:val="00685B0E"/>
    <w:rsid w:val="0068627B"/>
    <w:rsid w:val="006879FD"/>
    <w:rsid w:val="00690435"/>
    <w:rsid w:val="006906F8"/>
    <w:rsid w:val="00690FC7"/>
    <w:rsid w:val="00691DAD"/>
    <w:rsid w:val="0069226E"/>
    <w:rsid w:val="00696CDE"/>
    <w:rsid w:val="006A0315"/>
    <w:rsid w:val="006A27FE"/>
    <w:rsid w:val="006A2831"/>
    <w:rsid w:val="006A2AFD"/>
    <w:rsid w:val="006A2D73"/>
    <w:rsid w:val="006A6846"/>
    <w:rsid w:val="006A7C0D"/>
    <w:rsid w:val="006B0EBE"/>
    <w:rsid w:val="006B131C"/>
    <w:rsid w:val="006B1740"/>
    <w:rsid w:val="006B343D"/>
    <w:rsid w:val="006B4E2F"/>
    <w:rsid w:val="006B74BF"/>
    <w:rsid w:val="006C272A"/>
    <w:rsid w:val="006C2A04"/>
    <w:rsid w:val="006C3CBE"/>
    <w:rsid w:val="006C5B41"/>
    <w:rsid w:val="006C5CA3"/>
    <w:rsid w:val="006D0A62"/>
    <w:rsid w:val="006D2C54"/>
    <w:rsid w:val="006D4BA7"/>
    <w:rsid w:val="006D6E6B"/>
    <w:rsid w:val="006D7A9E"/>
    <w:rsid w:val="006E02F7"/>
    <w:rsid w:val="006E0DF6"/>
    <w:rsid w:val="006E1972"/>
    <w:rsid w:val="006E2AE9"/>
    <w:rsid w:val="006E471F"/>
    <w:rsid w:val="006E6C0F"/>
    <w:rsid w:val="006E7992"/>
    <w:rsid w:val="006E7A7C"/>
    <w:rsid w:val="006F079A"/>
    <w:rsid w:val="007005F3"/>
    <w:rsid w:val="0070128B"/>
    <w:rsid w:val="00703D41"/>
    <w:rsid w:val="0070574D"/>
    <w:rsid w:val="00705E1B"/>
    <w:rsid w:val="007069B5"/>
    <w:rsid w:val="00706EFE"/>
    <w:rsid w:val="00706FA1"/>
    <w:rsid w:val="00712107"/>
    <w:rsid w:val="00712F18"/>
    <w:rsid w:val="0071607B"/>
    <w:rsid w:val="007170CE"/>
    <w:rsid w:val="007223D7"/>
    <w:rsid w:val="00724FC2"/>
    <w:rsid w:val="007265BD"/>
    <w:rsid w:val="00730FCB"/>
    <w:rsid w:val="00735B9D"/>
    <w:rsid w:val="00735F67"/>
    <w:rsid w:val="00736959"/>
    <w:rsid w:val="00736D84"/>
    <w:rsid w:val="00743C03"/>
    <w:rsid w:val="00743EB2"/>
    <w:rsid w:val="00744275"/>
    <w:rsid w:val="00745B71"/>
    <w:rsid w:val="0074698F"/>
    <w:rsid w:val="00747EB6"/>
    <w:rsid w:val="00753F33"/>
    <w:rsid w:val="00754E2C"/>
    <w:rsid w:val="00755872"/>
    <w:rsid w:val="00755EAD"/>
    <w:rsid w:val="00760E2B"/>
    <w:rsid w:val="00764803"/>
    <w:rsid w:val="0076591B"/>
    <w:rsid w:val="007661E1"/>
    <w:rsid w:val="00773466"/>
    <w:rsid w:val="00773924"/>
    <w:rsid w:val="00773F40"/>
    <w:rsid w:val="007740C9"/>
    <w:rsid w:val="007747D9"/>
    <w:rsid w:val="00775A50"/>
    <w:rsid w:val="00776C5A"/>
    <w:rsid w:val="00776E10"/>
    <w:rsid w:val="007777FB"/>
    <w:rsid w:val="0078021C"/>
    <w:rsid w:val="00784E93"/>
    <w:rsid w:val="0078508E"/>
    <w:rsid w:val="007862DC"/>
    <w:rsid w:val="00786F18"/>
    <w:rsid w:val="007879BC"/>
    <w:rsid w:val="007908BD"/>
    <w:rsid w:val="00793B3F"/>
    <w:rsid w:val="00793B6D"/>
    <w:rsid w:val="00794E79"/>
    <w:rsid w:val="00796291"/>
    <w:rsid w:val="007962AE"/>
    <w:rsid w:val="00796E8B"/>
    <w:rsid w:val="0079752A"/>
    <w:rsid w:val="00797E3C"/>
    <w:rsid w:val="007A08E2"/>
    <w:rsid w:val="007A0B2C"/>
    <w:rsid w:val="007A24AE"/>
    <w:rsid w:val="007A28E5"/>
    <w:rsid w:val="007A79F5"/>
    <w:rsid w:val="007B08A7"/>
    <w:rsid w:val="007C0F30"/>
    <w:rsid w:val="007C1361"/>
    <w:rsid w:val="007C1CDE"/>
    <w:rsid w:val="007C2112"/>
    <w:rsid w:val="007C4472"/>
    <w:rsid w:val="007C5164"/>
    <w:rsid w:val="007C67B6"/>
    <w:rsid w:val="007D0B75"/>
    <w:rsid w:val="007D107D"/>
    <w:rsid w:val="007D268E"/>
    <w:rsid w:val="007D3494"/>
    <w:rsid w:val="007E0390"/>
    <w:rsid w:val="007E2D6D"/>
    <w:rsid w:val="007E6673"/>
    <w:rsid w:val="007E7AFA"/>
    <w:rsid w:val="007F3348"/>
    <w:rsid w:val="00801087"/>
    <w:rsid w:val="00806365"/>
    <w:rsid w:val="0080698F"/>
    <w:rsid w:val="00811155"/>
    <w:rsid w:val="00811546"/>
    <w:rsid w:val="00811864"/>
    <w:rsid w:val="008121B5"/>
    <w:rsid w:val="0081346F"/>
    <w:rsid w:val="0081730D"/>
    <w:rsid w:val="00820F00"/>
    <w:rsid w:val="00822A7C"/>
    <w:rsid w:val="008242C6"/>
    <w:rsid w:val="008306FE"/>
    <w:rsid w:val="00830A04"/>
    <w:rsid w:val="00835141"/>
    <w:rsid w:val="008410C7"/>
    <w:rsid w:val="00841C11"/>
    <w:rsid w:val="00841D66"/>
    <w:rsid w:val="00841DD6"/>
    <w:rsid w:val="00845EFB"/>
    <w:rsid w:val="00846501"/>
    <w:rsid w:val="00847BDD"/>
    <w:rsid w:val="0085142C"/>
    <w:rsid w:val="00851816"/>
    <w:rsid w:val="00854417"/>
    <w:rsid w:val="00854806"/>
    <w:rsid w:val="00860873"/>
    <w:rsid w:val="00861029"/>
    <w:rsid w:val="00861881"/>
    <w:rsid w:val="008644EF"/>
    <w:rsid w:val="008648C0"/>
    <w:rsid w:val="0086645C"/>
    <w:rsid w:val="0087646D"/>
    <w:rsid w:val="00876841"/>
    <w:rsid w:val="008807A5"/>
    <w:rsid w:val="0088187E"/>
    <w:rsid w:val="008819F0"/>
    <w:rsid w:val="008823E4"/>
    <w:rsid w:val="008826BE"/>
    <w:rsid w:val="00883FDE"/>
    <w:rsid w:val="008840DB"/>
    <w:rsid w:val="00884CAE"/>
    <w:rsid w:val="0089082B"/>
    <w:rsid w:val="008928AE"/>
    <w:rsid w:val="00892EFF"/>
    <w:rsid w:val="00892FF9"/>
    <w:rsid w:val="00895F86"/>
    <w:rsid w:val="008A0554"/>
    <w:rsid w:val="008A2441"/>
    <w:rsid w:val="008A361A"/>
    <w:rsid w:val="008A3657"/>
    <w:rsid w:val="008A504C"/>
    <w:rsid w:val="008A5B90"/>
    <w:rsid w:val="008A7777"/>
    <w:rsid w:val="008B0C14"/>
    <w:rsid w:val="008B2FFB"/>
    <w:rsid w:val="008B4853"/>
    <w:rsid w:val="008B5BF7"/>
    <w:rsid w:val="008B5D28"/>
    <w:rsid w:val="008B70C7"/>
    <w:rsid w:val="008B74D1"/>
    <w:rsid w:val="008C3230"/>
    <w:rsid w:val="008C34F3"/>
    <w:rsid w:val="008C49C9"/>
    <w:rsid w:val="008C5CF0"/>
    <w:rsid w:val="008C6AF7"/>
    <w:rsid w:val="008C757A"/>
    <w:rsid w:val="008D0610"/>
    <w:rsid w:val="008D115A"/>
    <w:rsid w:val="008D26DD"/>
    <w:rsid w:val="008D3447"/>
    <w:rsid w:val="008D6FBF"/>
    <w:rsid w:val="008E646D"/>
    <w:rsid w:val="008F00B9"/>
    <w:rsid w:val="008F1459"/>
    <w:rsid w:val="008F1C03"/>
    <w:rsid w:val="008F39AB"/>
    <w:rsid w:val="008F433E"/>
    <w:rsid w:val="008F478B"/>
    <w:rsid w:val="00900B21"/>
    <w:rsid w:val="00901108"/>
    <w:rsid w:val="0090182C"/>
    <w:rsid w:val="009024DE"/>
    <w:rsid w:val="00905189"/>
    <w:rsid w:val="009061D7"/>
    <w:rsid w:val="00907C5A"/>
    <w:rsid w:val="00907CAF"/>
    <w:rsid w:val="00910432"/>
    <w:rsid w:val="0091100A"/>
    <w:rsid w:val="00912FAC"/>
    <w:rsid w:val="009167F2"/>
    <w:rsid w:val="00920237"/>
    <w:rsid w:val="00921354"/>
    <w:rsid w:val="00921554"/>
    <w:rsid w:val="009234E7"/>
    <w:rsid w:val="00923B15"/>
    <w:rsid w:val="0093051E"/>
    <w:rsid w:val="00933675"/>
    <w:rsid w:val="00942464"/>
    <w:rsid w:val="00942D67"/>
    <w:rsid w:val="0094379A"/>
    <w:rsid w:val="009444A5"/>
    <w:rsid w:val="00951E7B"/>
    <w:rsid w:val="00952762"/>
    <w:rsid w:val="00952A42"/>
    <w:rsid w:val="00953997"/>
    <w:rsid w:val="00954086"/>
    <w:rsid w:val="00954E0A"/>
    <w:rsid w:val="00955258"/>
    <w:rsid w:val="009573EE"/>
    <w:rsid w:val="009579B6"/>
    <w:rsid w:val="009633DE"/>
    <w:rsid w:val="00964803"/>
    <w:rsid w:val="00965CDC"/>
    <w:rsid w:val="009669C3"/>
    <w:rsid w:val="00970ADA"/>
    <w:rsid w:val="00972ACC"/>
    <w:rsid w:val="00973D57"/>
    <w:rsid w:val="00975521"/>
    <w:rsid w:val="0097600A"/>
    <w:rsid w:val="00977489"/>
    <w:rsid w:val="00981F01"/>
    <w:rsid w:val="00984AAA"/>
    <w:rsid w:val="00985F56"/>
    <w:rsid w:val="00990DFC"/>
    <w:rsid w:val="009925BB"/>
    <w:rsid w:val="00995E20"/>
    <w:rsid w:val="0099614D"/>
    <w:rsid w:val="00996563"/>
    <w:rsid w:val="009A2F85"/>
    <w:rsid w:val="009A5B7E"/>
    <w:rsid w:val="009A6A34"/>
    <w:rsid w:val="009A7CED"/>
    <w:rsid w:val="009B0151"/>
    <w:rsid w:val="009B5AF4"/>
    <w:rsid w:val="009B73CF"/>
    <w:rsid w:val="009C0B1E"/>
    <w:rsid w:val="009C445C"/>
    <w:rsid w:val="009C4CC9"/>
    <w:rsid w:val="009C4F52"/>
    <w:rsid w:val="009C4FEB"/>
    <w:rsid w:val="009C65C9"/>
    <w:rsid w:val="009D0029"/>
    <w:rsid w:val="009D048F"/>
    <w:rsid w:val="009D2630"/>
    <w:rsid w:val="009D2CE2"/>
    <w:rsid w:val="009D48A4"/>
    <w:rsid w:val="009D6A19"/>
    <w:rsid w:val="009D7AA7"/>
    <w:rsid w:val="009D7C34"/>
    <w:rsid w:val="009E0E4C"/>
    <w:rsid w:val="009E1B47"/>
    <w:rsid w:val="009E284B"/>
    <w:rsid w:val="009E6D14"/>
    <w:rsid w:val="009F1A8C"/>
    <w:rsid w:val="009F2CC4"/>
    <w:rsid w:val="009F3BFE"/>
    <w:rsid w:val="009F4775"/>
    <w:rsid w:val="009F5AA8"/>
    <w:rsid w:val="009F7A1F"/>
    <w:rsid w:val="009F7ED3"/>
    <w:rsid w:val="00A01D88"/>
    <w:rsid w:val="00A02515"/>
    <w:rsid w:val="00A03D21"/>
    <w:rsid w:val="00A03D77"/>
    <w:rsid w:val="00A107BC"/>
    <w:rsid w:val="00A10BDD"/>
    <w:rsid w:val="00A1308C"/>
    <w:rsid w:val="00A14BCD"/>
    <w:rsid w:val="00A152C0"/>
    <w:rsid w:val="00A15CC7"/>
    <w:rsid w:val="00A216F8"/>
    <w:rsid w:val="00A22591"/>
    <w:rsid w:val="00A232D1"/>
    <w:rsid w:val="00A235F5"/>
    <w:rsid w:val="00A23764"/>
    <w:rsid w:val="00A247E4"/>
    <w:rsid w:val="00A27406"/>
    <w:rsid w:val="00A27C3A"/>
    <w:rsid w:val="00A332EF"/>
    <w:rsid w:val="00A3389E"/>
    <w:rsid w:val="00A366A3"/>
    <w:rsid w:val="00A37C33"/>
    <w:rsid w:val="00A42872"/>
    <w:rsid w:val="00A446D5"/>
    <w:rsid w:val="00A47E9F"/>
    <w:rsid w:val="00A50244"/>
    <w:rsid w:val="00A57A32"/>
    <w:rsid w:val="00A6003F"/>
    <w:rsid w:val="00A61882"/>
    <w:rsid w:val="00A6601E"/>
    <w:rsid w:val="00A667A7"/>
    <w:rsid w:val="00A66C36"/>
    <w:rsid w:val="00A712EE"/>
    <w:rsid w:val="00A72B37"/>
    <w:rsid w:val="00A742AF"/>
    <w:rsid w:val="00A7459D"/>
    <w:rsid w:val="00A7608A"/>
    <w:rsid w:val="00A762B7"/>
    <w:rsid w:val="00A77172"/>
    <w:rsid w:val="00A7722F"/>
    <w:rsid w:val="00A80DB3"/>
    <w:rsid w:val="00A85FBB"/>
    <w:rsid w:val="00A869ED"/>
    <w:rsid w:val="00A92431"/>
    <w:rsid w:val="00A927DC"/>
    <w:rsid w:val="00A93359"/>
    <w:rsid w:val="00A958A5"/>
    <w:rsid w:val="00A9718F"/>
    <w:rsid w:val="00AA077C"/>
    <w:rsid w:val="00AA1F0A"/>
    <w:rsid w:val="00AA396B"/>
    <w:rsid w:val="00AA3C9A"/>
    <w:rsid w:val="00AA4A9B"/>
    <w:rsid w:val="00AC0269"/>
    <w:rsid w:val="00AC2D62"/>
    <w:rsid w:val="00AC2EFA"/>
    <w:rsid w:val="00AC4F75"/>
    <w:rsid w:val="00AC7ABE"/>
    <w:rsid w:val="00AD057A"/>
    <w:rsid w:val="00AD1BE7"/>
    <w:rsid w:val="00AD44BC"/>
    <w:rsid w:val="00AD62D8"/>
    <w:rsid w:val="00AD6712"/>
    <w:rsid w:val="00AD7062"/>
    <w:rsid w:val="00AD748F"/>
    <w:rsid w:val="00AE09A7"/>
    <w:rsid w:val="00AE0A5A"/>
    <w:rsid w:val="00AE1B37"/>
    <w:rsid w:val="00AE4879"/>
    <w:rsid w:val="00AE6C6B"/>
    <w:rsid w:val="00AF0E6F"/>
    <w:rsid w:val="00AF1402"/>
    <w:rsid w:val="00AF2A1D"/>
    <w:rsid w:val="00AF3759"/>
    <w:rsid w:val="00AF486A"/>
    <w:rsid w:val="00AF5529"/>
    <w:rsid w:val="00AF6B35"/>
    <w:rsid w:val="00AF6C52"/>
    <w:rsid w:val="00AF75CA"/>
    <w:rsid w:val="00B05476"/>
    <w:rsid w:val="00B0709A"/>
    <w:rsid w:val="00B13677"/>
    <w:rsid w:val="00B23D77"/>
    <w:rsid w:val="00B24387"/>
    <w:rsid w:val="00B25336"/>
    <w:rsid w:val="00B312C2"/>
    <w:rsid w:val="00B344CB"/>
    <w:rsid w:val="00B359DF"/>
    <w:rsid w:val="00B37F8E"/>
    <w:rsid w:val="00B4080B"/>
    <w:rsid w:val="00B40F06"/>
    <w:rsid w:val="00B41892"/>
    <w:rsid w:val="00B43F92"/>
    <w:rsid w:val="00B510EB"/>
    <w:rsid w:val="00B5459E"/>
    <w:rsid w:val="00B554E9"/>
    <w:rsid w:val="00B55FA8"/>
    <w:rsid w:val="00B57522"/>
    <w:rsid w:val="00B61C29"/>
    <w:rsid w:val="00B62560"/>
    <w:rsid w:val="00B64496"/>
    <w:rsid w:val="00B663E3"/>
    <w:rsid w:val="00B664CF"/>
    <w:rsid w:val="00B66815"/>
    <w:rsid w:val="00B66AEF"/>
    <w:rsid w:val="00B66F13"/>
    <w:rsid w:val="00B67806"/>
    <w:rsid w:val="00B71141"/>
    <w:rsid w:val="00B72F76"/>
    <w:rsid w:val="00B804D4"/>
    <w:rsid w:val="00B80CE5"/>
    <w:rsid w:val="00B814BA"/>
    <w:rsid w:val="00B82901"/>
    <w:rsid w:val="00B83158"/>
    <w:rsid w:val="00B85105"/>
    <w:rsid w:val="00B86D5D"/>
    <w:rsid w:val="00B87BBA"/>
    <w:rsid w:val="00B90B2F"/>
    <w:rsid w:val="00B91F03"/>
    <w:rsid w:val="00B962D1"/>
    <w:rsid w:val="00B96892"/>
    <w:rsid w:val="00B977EA"/>
    <w:rsid w:val="00BA6130"/>
    <w:rsid w:val="00BA6DE6"/>
    <w:rsid w:val="00BA6FAE"/>
    <w:rsid w:val="00BA73C3"/>
    <w:rsid w:val="00BA7D0F"/>
    <w:rsid w:val="00BB0D2E"/>
    <w:rsid w:val="00BB384C"/>
    <w:rsid w:val="00BB50FB"/>
    <w:rsid w:val="00BB6F10"/>
    <w:rsid w:val="00BC1C0E"/>
    <w:rsid w:val="00BC265B"/>
    <w:rsid w:val="00BC5DC0"/>
    <w:rsid w:val="00BD1325"/>
    <w:rsid w:val="00BD2052"/>
    <w:rsid w:val="00BD3162"/>
    <w:rsid w:val="00BD34B1"/>
    <w:rsid w:val="00BD7FB8"/>
    <w:rsid w:val="00BE495E"/>
    <w:rsid w:val="00BF383D"/>
    <w:rsid w:val="00BF6732"/>
    <w:rsid w:val="00C033A3"/>
    <w:rsid w:val="00C037D0"/>
    <w:rsid w:val="00C07635"/>
    <w:rsid w:val="00C1235B"/>
    <w:rsid w:val="00C144C9"/>
    <w:rsid w:val="00C20545"/>
    <w:rsid w:val="00C20B04"/>
    <w:rsid w:val="00C234C5"/>
    <w:rsid w:val="00C25046"/>
    <w:rsid w:val="00C33C3B"/>
    <w:rsid w:val="00C3582A"/>
    <w:rsid w:val="00C35AF9"/>
    <w:rsid w:val="00C36295"/>
    <w:rsid w:val="00C40C15"/>
    <w:rsid w:val="00C4385D"/>
    <w:rsid w:val="00C43B8B"/>
    <w:rsid w:val="00C444CC"/>
    <w:rsid w:val="00C46B88"/>
    <w:rsid w:val="00C47AA8"/>
    <w:rsid w:val="00C50C83"/>
    <w:rsid w:val="00C50E36"/>
    <w:rsid w:val="00C54498"/>
    <w:rsid w:val="00C550EB"/>
    <w:rsid w:val="00C552B4"/>
    <w:rsid w:val="00C65155"/>
    <w:rsid w:val="00C6524C"/>
    <w:rsid w:val="00C66554"/>
    <w:rsid w:val="00C66E6B"/>
    <w:rsid w:val="00C70241"/>
    <w:rsid w:val="00C702F4"/>
    <w:rsid w:val="00C74C29"/>
    <w:rsid w:val="00C74C79"/>
    <w:rsid w:val="00C75B4E"/>
    <w:rsid w:val="00C774E7"/>
    <w:rsid w:val="00C7766D"/>
    <w:rsid w:val="00C776FB"/>
    <w:rsid w:val="00C82E62"/>
    <w:rsid w:val="00C84755"/>
    <w:rsid w:val="00C852C5"/>
    <w:rsid w:val="00C864C7"/>
    <w:rsid w:val="00C86944"/>
    <w:rsid w:val="00C86976"/>
    <w:rsid w:val="00C878D0"/>
    <w:rsid w:val="00C91B43"/>
    <w:rsid w:val="00C91C3E"/>
    <w:rsid w:val="00C920F2"/>
    <w:rsid w:val="00C92DAE"/>
    <w:rsid w:val="00C95CF5"/>
    <w:rsid w:val="00C96CB3"/>
    <w:rsid w:val="00CA17CA"/>
    <w:rsid w:val="00CA1FCC"/>
    <w:rsid w:val="00CA7676"/>
    <w:rsid w:val="00CB1E4D"/>
    <w:rsid w:val="00CB30D5"/>
    <w:rsid w:val="00CB476B"/>
    <w:rsid w:val="00CB49AC"/>
    <w:rsid w:val="00CB5B90"/>
    <w:rsid w:val="00CC1D30"/>
    <w:rsid w:val="00CC2807"/>
    <w:rsid w:val="00CC6072"/>
    <w:rsid w:val="00CC7818"/>
    <w:rsid w:val="00CC7C35"/>
    <w:rsid w:val="00CD4971"/>
    <w:rsid w:val="00CD5CBB"/>
    <w:rsid w:val="00CD6C55"/>
    <w:rsid w:val="00CD72C1"/>
    <w:rsid w:val="00CD7E82"/>
    <w:rsid w:val="00CE1093"/>
    <w:rsid w:val="00CE271E"/>
    <w:rsid w:val="00CE5823"/>
    <w:rsid w:val="00CE6058"/>
    <w:rsid w:val="00CE6403"/>
    <w:rsid w:val="00CE78FC"/>
    <w:rsid w:val="00CF1475"/>
    <w:rsid w:val="00CF21D0"/>
    <w:rsid w:val="00CF3B6F"/>
    <w:rsid w:val="00CF6308"/>
    <w:rsid w:val="00CF69CF"/>
    <w:rsid w:val="00D01572"/>
    <w:rsid w:val="00D0443B"/>
    <w:rsid w:val="00D07C7F"/>
    <w:rsid w:val="00D101E3"/>
    <w:rsid w:val="00D11D75"/>
    <w:rsid w:val="00D13EA0"/>
    <w:rsid w:val="00D13ED8"/>
    <w:rsid w:val="00D13FE7"/>
    <w:rsid w:val="00D15D1F"/>
    <w:rsid w:val="00D22F1B"/>
    <w:rsid w:val="00D24153"/>
    <w:rsid w:val="00D24CDF"/>
    <w:rsid w:val="00D25980"/>
    <w:rsid w:val="00D3043F"/>
    <w:rsid w:val="00D31DAF"/>
    <w:rsid w:val="00D334DD"/>
    <w:rsid w:val="00D35134"/>
    <w:rsid w:val="00D3520B"/>
    <w:rsid w:val="00D40A3F"/>
    <w:rsid w:val="00D4105D"/>
    <w:rsid w:val="00D43107"/>
    <w:rsid w:val="00D43409"/>
    <w:rsid w:val="00D434AD"/>
    <w:rsid w:val="00D45DC3"/>
    <w:rsid w:val="00D46161"/>
    <w:rsid w:val="00D47E6F"/>
    <w:rsid w:val="00D5031D"/>
    <w:rsid w:val="00D51FB1"/>
    <w:rsid w:val="00D559DC"/>
    <w:rsid w:val="00D55D19"/>
    <w:rsid w:val="00D563BD"/>
    <w:rsid w:val="00D64218"/>
    <w:rsid w:val="00D649D3"/>
    <w:rsid w:val="00D64E4B"/>
    <w:rsid w:val="00D65AF2"/>
    <w:rsid w:val="00D7015B"/>
    <w:rsid w:val="00D70FE7"/>
    <w:rsid w:val="00D7268F"/>
    <w:rsid w:val="00D7649A"/>
    <w:rsid w:val="00D76F9F"/>
    <w:rsid w:val="00D8576E"/>
    <w:rsid w:val="00D86864"/>
    <w:rsid w:val="00D91DFB"/>
    <w:rsid w:val="00D920E6"/>
    <w:rsid w:val="00D94321"/>
    <w:rsid w:val="00D9438D"/>
    <w:rsid w:val="00D950EC"/>
    <w:rsid w:val="00D953EF"/>
    <w:rsid w:val="00D95A28"/>
    <w:rsid w:val="00DA15EA"/>
    <w:rsid w:val="00DA3DA1"/>
    <w:rsid w:val="00DA5AD5"/>
    <w:rsid w:val="00DA5CC7"/>
    <w:rsid w:val="00DA5E10"/>
    <w:rsid w:val="00DA60EA"/>
    <w:rsid w:val="00DA6BC7"/>
    <w:rsid w:val="00DB1FCC"/>
    <w:rsid w:val="00DB3B33"/>
    <w:rsid w:val="00DB5CBA"/>
    <w:rsid w:val="00DB5D0A"/>
    <w:rsid w:val="00DB7133"/>
    <w:rsid w:val="00DB73DD"/>
    <w:rsid w:val="00DC289A"/>
    <w:rsid w:val="00DC428D"/>
    <w:rsid w:val="00DC670D"/>
    <w:rsid w:val="00DD15BE"/>
    <w:rsid w:val="00DD291F"/>
    <w:rsid w:val="00DD5E00"/>
    <w:rsid w:val="00DD74C1"/>
    <w:rsid w:val="00DD7FBB"/>
    <w:rsid w:val="00DE0641"/>
    <w:rsid w:val="00DE3DF0"/>
    <w:rsid w:val="00DE409C"/>
    <w:rsid w:val="00DE6E76"/>
    <w:rsid w:val="00DF02E3"/>
    <w:rsid w:val="00DF3391"/>
    <w:rsid w:val="00DF59D5"/>
    <w:rsid w:val="00DF7379"/>
    <w:rsid w:val="00E0021F"/>
    <w:rsid w:val="00E00608"/>
    <w:rsid w:val="00E00A1D"/>
    <w:rsid w:val="00E047E8"/>
    <w:rsid w:val="00E05871"/>
    <w:rsid w:val="00E05CDE"/>
    <w:rsid w:val="00E0714E"/>
    <w:rsid w:val="00E11351"/>
    <w:rsid w:val="00E156FA"/>
    <w:rsid w:val="00E17B85"/>
    <w:rsid w:val="00E200F7"/>
    <w:rsid w:val="00E20F62"/>
    <w:rsid w:val="00E211E6"/>
    <w:rsid w:val="00E21E25"/>
    <w:rsid w:val="00E235C7"/>
    <w:rsid w:val="00E24947"/>
    <w:rsid w:val="00E2754B"/>
    <w:rsid w:val="00E34D88"/>
    <w:rsid w:val="00E3510D"/>
    <w:rsid w:val="00E35887"/>
    <w:rsid w:val="00E3780B"/>
    <w:rsid w:val="00E42635"/>
    <w:rsid w:val="00E45757"/>
    <w:rsid w:val="00E50813"/>
    <w:rsid w:val="00E52C95"/>
    <w:rsid w:val="00E5334E"/>
    <w:rsid w:val="00E53FC9"/>
    <w:rsid w:val="00E560B0"/>
    <w:rsid w:val="00E57C9A"/>
    <w:rsid w:val="00E6211D"/>
    <w:rsid w:val="00E67BFE"/>
    <w:rsid w:val="00E71FB4"/>
    <w:rsid w:val="00E72216"/>
    <w:rsid w:val="00E72FBC"/>
    <w:rsid w:val="00E74331"/>
    <w:rsid w:val="00E76205"/>
    <w:rsid w:val="00E77459"/>
    <w:rsid w:val="00E77B75"/>
    <w:rsid w:val="00E8012F"/>
    <w:rsid w:val="00E80496"/>
    <w:rsid w:val="00E805F8"/>
    <w:rsid w:val="00E8194B"/>
    <w:rsid w:val="00E81B28"/>
    <w:rsid w:val="00E82E9E"/>
    <w:rsid w:val="00E9694F"/>
    <w:rsid w:val="00EA1A01"/>
    <w:rsid w:val="00EA3BFC"/>
    <w:rsid w:val="00EA612E"/>
    <w:rsid w:val="00EB1826"/>
    <w:rsid w:val="00EB1DFF"/>
    <w:rsid w:val="00EB3739"/>
    <w:rsid w:val="00EB6262"/>
    <w:rsid w:val="00EB6343"/>
    <w:rsid w:val="00EB6FC7"/>
    <w:rsid w:val="00EB7AC1"/>
    <w:rsid w:val="00EB7B09"/>
    <w:rsid w:val="00EC11AD"/>
    <w:rsid w:val="00EC135A"/>
    <w:rsid w:val="00EC2BE8"/>
    <w:rsid w:val="00EC4D55"/>
    <w:rsid w:val="00EC6852"/>
    <w:rsid w:val="00EC6DF7"/>
    <w:rsid w:val="00EC7734"/>
    <w:rsid w:val="00ED428D"/>
    <w:rsid w:val="00ED4349"/>
    <w:rsid w:val="00ED560B"/>
    <w:rsid w:val="00ED765F"/>
    <w:rsid w:val="00ED7C46"/>
    <w:rsid w:val="00ED7EB7"/>
    <w:rsid w:val="00EE0F37"/>
    <w:rsid w:val="00EE175D"/>
    <w:rsid w:val="00EE1C22"/>
    <w:rsid w:val="00EE349B"/>
    <w:rsid w:val="00EE3890"/>
    <w:rsid w:val="00EE3CA4"/>
    <w:rsid w:val="00EE3FAD"/>
    <w:rsid w:val="00EE4602"/>
    <w:rsid w:val="00EE52E9"/>
    <w:rsid w:val="00EE76A1"/>
    <w:rsid w:val="00EE7A94"/>
    <w:rsid w:val="00EF19E1"/>
    <w:rsid w:val="00EF23FD"/>
    <w:rsid w:val="00EF6E8E"/>
    <w:rsid w:val="00F01666"/>
    <w:rsid w:val="00F018CD"/>
    <w:rsid w:val="00F051A0"/>
    <w:rsid w:val="00F05BD3"/>
    <w:rsid w:val="00F064FD"/>
    <w:rsid w:val="00F07A8F"/>
    <w:rsid w:val="00F108F0"/>
    <w:rsid w:val="00F10ED8"/>
    <w:rsid w:val="00F126AD"/>
    <w:rsid w:val="00F15BC6"/>
    <w:rsid w:val="00F20E8D"/>
    <w:rsid w:val="00F22318"/>
    <w:rsid w:val="00F261DF"/>
    <w:rsid w:val="00F30C98"/>
    <w:rsid w:val="00F31082"/>
    <w:rsid w:val="00F31A3D"/>
    <w:rsid w:val="00F32D9E"/>
    <w:rsid w:val="00F3312E"/>
    <w:rsid w:val="00F3673F"/>
    <w:rsid w:val="00F40BFD"/>
    <w:rsid w:val="00F43404"/>
    <w:rsid w:val="00F43C9D"/>
    <w:rsid w:val="00F45CE7"/>
    <w:rsid w:val="00F47F17"/>
    <w:rsid w:val="00F51D27"/>
    <w:rsid w:val="00F534F2"/>
    <w:rsid w:val="00F61D65"/>
    <w:rsid w:val="00F6223F"/>
    <w:rsid w:val="00F62297"/>
    <w:rsid w:val="00F641C0"/>
    <w:rsid w:val="00F66518"/>
    <w:rsid w:val="00F773E9"/>
    <w:rsid w:val="00F77F35"/>
    <w:rsid w:val="00F807F3"/>
    <w:rsid w:val="00F84974"/>
    <w:rsid w:val="00F90868"/>
    <w:rsid w:val="00F941D5"/>
    <w:rsid w:val="00F94F07"/>
    <w:rsid w:val="00F95451"/>
    <w:rsid w:val="00F960E8"/>
    <w:rsid w:val="00F97142"/>
    <w:rsid w:val="00FA17AF"/>
    <w:rsid w:val="00FA18F2"/>
    <w:rsid w:val="00FA4A0B"/>
    <w:rsid w:val="00FA4AFC"/>
    <w:rsid w:val="00FA583F"/>
    <w:rsid w:val="00FA5A51"/>
    <w:rsid w:val="00FB3EE2"/>
    <w:rsid w:val="00FB3F33"/>
    <w:rsid w:val="00FB402E"/>
    <w:rsid w:val="00FB4524"/>
    <w:rsid w:val="00FB4B99"/>
    <w:rsid w:val="00FB7FB3"/>
    <w:rsid w:val="00FC29AD"/>
    <w:rsid w:val="00FC2FB4"/>
    <w:rsid w:val="00FC56CF"/>
    <w:rsid w:val="00FC5D30"/>
    <w:rsid w:val="00FC5DFD"/>
    <w:rsid w:val="00FC63F3"/>
    <w:rsid w:val="00FC650D"/>
    <w:rsid w:val="00FD0625"/>
    <w:rsid w:val="00FD2FAE"/>
    <w:rsid w:val="00FD33B9"/>
    <w:rsid w:val="00FD4396"/>
    <w:rsid w:val="00FD7346"/>
    <w:rsid w:val="00FE1467"/>
    <w:rsid w:val="00FE5B50"/>
    <w:rsid w:val="00FF0B5C"/>
    <w:rsid w:val="00FF1400"/>
    <w:rsid w:val="00FF1EBC"/>
    <w:rsid w:val="00FF763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922BFB"/>
  <w15:docId w15:val="{F2589455-7491-C148-8C02-8F68514C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rsid w:val="00E45757"/>
    <w:pPr>
      <w:spacing w:line="280" w:lineRule="atLeast"/>
    </w:pPr>
    <w:rPr>
      <w:lang w:val="de-CH" w:eastAsia="de-CH"/>
    </w:rPr>
  </w:style>
  <w:style w:type="paragraph" w:styleId="Heading1">
    <w:name w:val="heading 1"/>
    <w:basedOn w:val="Normal"/>
    <w:next w:val="BodyText"/>
    <w:unhideWhenUsed/>
    <w:qFormat/>
    <w:rsid w:val="00E45757"/>
    <w:pPr>
      <w:keepNext/>
      <w:keepLines/>
      <w:numPr>
        <w:numId w:val="30"/>
      </w:numPr>
      <w:outlineLvl w:val="0"/>
    </w:pPr>
    <w:rPr>
      <w:rFonts w:cs="Arial"/>
      <w:b/>
      <w:bCs/>
      <w:snapToGrid w:val="0"/>
      <w:szCs w:val="32"/>
    </w:rPr>
  </w:style>
  <w:style w:type="paragraph" w:styleId="Heading2">
    <w:name w:val="heading 2"/>
    <w:basedOn w:val="Normal"/>
    <w:next w:val="BodyText"/>
    <w:unhideWhenUsed/>
    <w:qFormat/>
    <w:rsid w:val="00E45757"/>
    <w:pPr>
      <w:keepNext/>
      <w:keepLines/>
      <w:numPr>
        <w:ilvl w:val="1"/>
        <w:numId w:val="30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nhideWhenUsed/>
    <w:qFormat/>
    <w:rsid w:val="00E45757"/>
    <w:pPr>
      <w:keepNext/>
      <w:keepLines/>
      <w:numPr>
        <w:ilvl w:val="2"/>
        <w:numId w:val="30"/>
      </w:numPr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unhideWhenUsed/>
    <w:qFormat/>
    <w:rsid w:val="00E45757"/>
    <w:pPr>
      <w:keepNext/>
      <w:keepLines/>
      <w:numPr>
        <w:ilvl w:val="3"/>
        <w:numId w:val="30"/>
      </w:numPr>
      <w:outlineLvl w:val="3"/>
    </w:pPr>
    <w:rPr>
      <w:b/>
      <w:bCs/>
      <w:szCs w:val="28"/>
    </w:rPr>
  </w:style>
  <w:style w:type="paragraph" w:styleId="Heading5">
    <w:name w:val="heading 5"/>
    <w:basedOn w:val="Normal"/>
    <w:next w:val="BodyText"/>
    <w:unhideWhenUsed/>
    <w:rsid w:val="00E45757"/>
    <w:pPr>
      <w:keepNext/>
      <w:keepLines/>
      <w:numPr>
        <w:ilvl w:val="4"/>
        <w:numId w:val="30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BodyText"/>
    <w:unhideWhenUsed/>
    <w:rsid w:val="00E45757"/>
    <w:pPr>
      <w:keepNext/>
      <w:keepLines/>
      <w:numPr>
        <w:ilvl w:val="5"/>
        <w:numId w:val="30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unhideWhenUsed/>
    <w:rsid w:val="00E45757"/>
    <w:pPr>
      <w:keepNext/>
      <w:keepLines/>
      <w:numPr>
        <w:ilvl w:val="6"/>
        <w:numId w:val="30"/>
      </w:numPr>
      <w:outlineLvl w:val="6"/>
    </w:pPr>
    <w:rPr>
      <w:b/>
    </w:rPr>
  </w:style>
  <w:style w:type="paragraph" w:styleId="Heading8">
    <w:name w:val="heading 8"/>
    <w:basedOn w:val="Normal"/>
    <w:next w:val="BodyText"/>
    <w:unhideWhenUsed/>
    <w:rsid w:val="00E45757"/>
    <w:pPr>
      <w:keepNext/>
      <w:keepLines/>
      <w:numPr>
        <w:ilvl w:val="7"/>
        <w:numId w:val="30"/>
      </w:numPr>
      <w:outlineLvl w:val="7"/>
    </w:pPr>
    <w:rPr>
      <w:b/>
      <w:iCs/>
    </w:rPr>
  </w:style>
  <w:style w:type="paragraph" w:styleId="Heading9">
    <w:name w:val="heading 9"/>
    <w:basedOn w:val="Normal"/>
    <w:next w:val="BodyText"/>
    <w:unhideWhenUsed/>
    <w:rsid w:val="00E45757"/>
    <w:pPr>
      <w:keepNext/>
      <w:keepLines/>
      <w:numPr>
        <w:ilvl w:val="8"/>
        <w:numId w:val="30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5757"/>
    <w:rPr>
      <w:rFonts w:ascii="Verdana" w:hAnsi="Verdan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Header">
    <w:name w:val="header"/>
    <w:basedOn w:val="Normal"/>
    <w:link w:val="HeaderChar"/>
    <w:rsid w:val="00E45757"/>
    <w:pPr>
      <w:spacing w:line="180" w:lineRule="atLeast"/>
    </w:pPr>
    <w:rPr>
      <w:sz w:val="14"/>
    </w:rPr>
  </w:style>
  <w:style w:type="paragraph" w:styleId="Footer">
    <w:name w:val="footer"/>
    <w:aliases w:val="Absenderblock"/>
    <w:basedOn w:val="Normal"/>
    <w:link w:val="FooterChar"/>
    <w:uiPriority w:val="99"/>
    <w:rsid w:val="00E45757"/>
    <w:pPr>
      <w:spacing w:line="180" w:lineRule="atLeast"/>
    </w:pPr>
    <w:rPr>
      <w:sz w:val="14"/>
    </w:rPr>
  </w:style>
  <w:style w:type="character" w:customStyle="1" w:styleId="FooterChar">
    <w:name w:val="Footer Char"/>
    <w:aliases w:val="Absenderblock Char"/>
    <w:link w:val="Footer"/>
    <w:uiPriority w:val="99"/>
    <w:rsid w:val="00E45757"/>
    <w:rPr>
      <w:sz w:val="14"/>
    </w:rPr>
  </w:style>
  <w:style w:type="paragraph" w:styleId="TOC1">
    <w:name w:val="toc 1"/>
    <w:basedOn w:val="Normal"/>
    <w:next w:val="BodyText"/>
    <w:unhideWhenUsed/>
    <w:rsid w:val="00E45757"/>
  </w:style>
  <w:style w:type="paragraph" w:styleId="TOC2">
    <w:name w:val="toc 2"/>
    <w:basedOn w:val="Normal"/>
    <w:next w:val="BodyText"/>
    <w:unhideWhenUsed/>
    <w:rsid w:val="00E45757"/>
  </w:style>
  <w:style w:type="paragraph" w:styleId="TOC3">
    <w:name w:val="toc 3"/>
    <w:basedOn w:val="Normal"/>
    <w:next w:val="BodyText"/>
    <w:unhideWhenUsed/>
    <w:rsid w:val="00E45757"/>
  </w:style>
  <w:style w:type="character" w:styleId="Hyperlink">
    <w:name w:val="Hyperlink"/>
    <w:unhideWhenUsed/>
    <w:rsid w:val="00E45757"/>
    <w:rPr>
      <w:dstrike w:val="0"/>
      <w:color w:val="auto"/>
      <w:u w:val="single"/>
      <w:vertAlign w:val="baseline"/>
    </w:rPr>
  </w:style>
  <w:style w:type="paragraph" w:styleId="BalloonText">
    <w:name w:val="Balloon Text"/>
    <w:basedOn w:val="Normal"/>
    <w:unhideWhenUsed/>
    <w:rsid w:val="00E45757"/>
    <w:pPr>
      <w:keepLines/>
    </w:pPr>
    <w:rPr>
      <w:rFonts w:cs="Tahoma"/>
      <w:sz w:val="14"/>
      <w:szCs w:val="16"/>
    </w:rPr>
  </w:style>
  <w:style w:type="paragraph" w:styleId="Caption">
    <w:name w:val="caption"/>
    <w:basedOn w:val="Normal"/>
    <w:next w:val="BodyText"/>
    <w:rsid w:val="00E45757"/>
    <w:pPr>
      <w:keepLines/>
    </w:pPr>
    <w:rPr>
      <w:b/>
      <w:bCs/>
      <w:sz w:val="14"/>
    </w:rPr>
  </w:style>
  <w:style w:type="paragraph" w:styleId="DocumentMap">
    <w:name w:val="Document Map"/>
    <w:basedOn w:val="Normal"/>
    <w:unhideWhenUsed/>
    <w:rsid w:val="00E45757"/>
    <w:rPr>
      <w:rFonts w:cs="Tahoma"/>
    </w:rPr>
  </w:style>
  <w:style w:type="character" w:styleId="EndnoteReference">
    <w:name w:val="endnote reference"/>
    <w:unhideWhenUsed/>
    <w:rsid w:val="00E45757"/>
    <w:rPr>
      <w:vertAlign w:val="superscript"/>
    </w:rPr>
  </w:style>
  <w:style w:type="paragraph" w:styleId="EndnoteText">
    <w:name w:val="endnote text"/>
    <w:basedOn w:val="Normal"/>
    <w:unhideWhenUsed/>
    <w:rsid w:val="00E45757"/>
    <w:rPr>
      <w:sz w:val="14"/>
    </w:rPr>
  </w:style>
  <w:style w:type="character" w:styleId="FootnoteReference">
    <w:name w:val="footnote reference"/>
    <w:unhideWhenUsed/>
    <w:rsid w:val="00E45757"/>
    <w:rPr>
      <w:vertAlign w:val="superscript"/>
    </w:rPr>
  </w:style>
  <w:style w:type="paragraph" w:styleId="FootnoteText">
    <w:name w:val="footnote text"/>
    <w:basedOn w:val="Normal"/>
    <w:unhideWhenUsed/>
    <w:rsid w:val="00E45757"/>
    <w:rPr>
      <w:sz w:val="14"/>
    </w:rPr>
  </w:style>
  <w:style w:type="paragraph" w:styleId="Index1">
    <w:name w:val="index 1"/>
    <w:basedOn w:val="Normal"/>
    <w:next w:val="BodyText"/>
    <w:unhideWhenUsed/>
    <w:rsid w:val="00E45757"/>
    <w:pPr>
      <w:ind w:left="284" w:hanging="284"/>
    </w:pPr>
  </w:style>
  <w:style w:type="paragraph" w:styleId="Index2">
    <w:name w:val="index 2"/>
    <w:basedOn w:val="Normal"/>
    <w:next w:val="BodyText"/>
    <w:unhideWhenUsed/>
    <w:rsid w:val="00E45757"/>
    <w:pPr>
      <w:ind w:left="568" w:hanging="284"/>
    </w:pPr>
  </w:style>
  <w:style w:type="paragraph" w:styleId="Index3">
    <w:name w:val="index 3"/>
    <w:basedOn w:val="Normal"/>
    <w:next w:val="BodyText"/>
    <w:unhideWhenUsed/>
    <w:rsid w:val="00E45757"/>
    <w:pPr>
      <w:ind w:left="851" w:hanging="284"/>
    </w:pPr>
  </w:style>
  <w:style w:type="paragraph" w:styleId="Index4">
    <w:name w:val="index 4"/>
    <w:basedOn w:val="Normal"/>
    <w:next w:val="BodyText"/>
    <w:unhideWhenUsed/>
    <w:rsid w:val="00E45757"/>
    <w:pPr>
      <w:ind w:left="1135" w:hanging="284"/>
    </w:pPr>
  </w:style>
  <w:style w:type="paragraph" w:styleId="Index5">
    <w:name w:val="index 5"/>
    <w:basedOn w:val="Normal"/>
    <w:next w:val="BodyText"/>
    <w:unhideWhenUsed/>
    <w:rsid w:val="00E45757"/>
    <w:pPr>
      <w:ind w:left="1418" w:hanging="284"/>
    </w:pPr>
  </w:style>
  <w:style w:type="paragraph" w:styleId="Index6">
    <w:name w:val="index 6"/>
    <w:basedOn w:val="Normal"/>
    <w:next w:val="BodyText"/>
    <w:unhideWhenUsed/>
    <w:rsid w:val="00E45757"/>
    <w:pPr>
      <w:ind w:left="1702" w:hanging="284"/>
    </w:pPr>
  </w:style>
  <w:style w:type="paragraph" w:styleId="Index7">
    <w:name w:val="index 7"/>
    <w:basedOn w:val="Normal"/>
    <w:next w:val="BodyText"/>
    <w:unhideWhenUsed/>
    <w:rsid w:val="00E45757"/>
    <w:pPr>
      <w:ind w:left="1985" w:hanging="284"/>
    </w:pPr>
  </w:style>
  <w:style w:type="paragraph" w:styleId="Index8">
    <w:name w:val="index 8"/>
    <w:basedOn w:val="Normal"/>
    <w:next w:val="BodyText"/>
    <w:unhideWhenUsed/>
    <w:rsid w:val="00E45757"/>
    <w:pPr>
      <w:ind w:left="2269" w:hanging="284"/>
    </w:pPr>
  </w:style>
  <w:style w:type="paragraph" w:styleId="Index9">
    <w:name w:val="index 9"/>
    <w:basedOn w:val="Normal"/>
    <w:next w:val="BodyText"/>
    <w:unhideWhenUsed/>
    <w:rsid w:val="00E45757"/>
    <w:pPr>
      <w:ind w:left="2552" w:hanging="284"/>
    </w:pPr>
  </w:style>
  <w:style w:type="paragraph" w:styleId="IndexHeading">
    <w:name w:val="index heading"/>
    <w:basedOn w:val="Normal"/>
    <w:next w:val="Index1"/>
    <w:unhideWhenUsed/>
    <w:rsid w:val="00E45757"/>
    <w:pPr>
      <w:keepNext/>
      <w:keepLines/>
    </w:pPr>
    <w:rPr>
      <w:rFonts w:cs="Arial"/>
      <w:b/>
      <w:bCs/>
    </w:rPr>
  </w:style>
  <w:style w:type="paragraph" w:styleId="TableofAuthorities">
    <w:name w:val="table of authorities"/>
    <w:basedOn w:val="Normal"/>
    <w:next w:val="BodyText"/>
    <w:unhideWhenUsed/>
    <w:rsid w:val="00E45757"/>
    <w:pPr>
      <w:ind w:left="284" w:hanging="284"/>
    </w:pPr>
  </w:style>
  <w:style w:type="paragraph" w:styleId="TableofFigures">
    <w:name w:val="table of figures"/>
    <w:basedOn w:val="Normal"/>
    <w:next w:val="BodyText"/>
    <w:unhideWhenUsed/>
    <w:rsid w:val="00E45757"/>
  </w:style>
  <w:style w:type="paragraph" w:styleId="TOAHeading">
    <w:name w:val="toa heading"/>
    <w:basedOn w:val="Normal"/>
    <w:next w:val="BodyText"/>
    <w:unhideWhenUsed/>
    <w:rsid w:val="00E45757"/>
    <w:pPr>
      <w:keepNext/>
      <w:keepLines/>
    </w:pPr>
    <w:rPr>
      <w:rFonts w:cs="Arial"/>
      <w:b/>
      <w:bCs/>
    </w:rPr>
  </w:style>
  <w:style w:type="paragraph" w:styleId="TOC4">
    <w:name w:val="toc 4"/>
    <w:basedOn w:val="Normal"/>
    <w:next w:val="BodyText"/>
    <w:unhideWhenUsed/>
    <w:rsid w:val="00E45757"/>
  </w:style>
  <w:style w:type="paragraph" w:styleId="TOC5">
    <w:name w:val="toc 5"/>
    <w:basedOn w:val="Normal"/>
    <w:next w:val="BodyText"/>
    <w:unhideWhenUsed/>
    <w:rsid w:val="00E45757"/>
  </w:style>
  <w:style w:type="paragraph" w:styleId="TOC6">
    <w:name w:val="toc 6"/>
    <w:basedOn w:val="Normal"/>
    <w:next w:val="BodyText"/>
    <w:unhideWhenUsed/>
    <w:rsid w:val="00E45757"/>
  </w:style>
  <w:style w:type="paragraph" w:styleId="TOC7">
    <w:name w:val="toc 7"/>
    <w:basedOn w:val="Normal"/>
    <w:next w:val="BodyText"/>
    <w:unhideWhenUsed/>
    <w:rsid w:val="00E45757"/>
  </w:style>
  <w:style w:type="paragraph" w:styleId="TOC8">
    <w:name w:val="toc 8"/>
    <w:basedOn w:val="Normal"/>
    <w:next w:val="BodyText"/>
    <w:unhideWhenUsed/>
    <w:rsid w:val="00E45757"/>
  </w:style>
  <w:style w:type="paragraph" w:styleId="TOC9">
    <w:name w:val="toc 9"/>
    <w:basedOn w:val="Normal"/>
    <w:next w:val="BodyText"/>
    <w:unhideWhenUsed/>
    <w:rsid w:val="00E45757"/>
  </w:style>
  <w:style w:type="paragraph" w:styleId="Title">
    <w:name w:val="Title"/>
    <w:basedOn w:val="Normal"/>
    <w:next w:val="BodyText"/>
    <w:unhideWhenUsed/>
    <w:rsid w:val="00E45757"/>
    <w:pPr>
      <w:keepNext/>
      <w:keepLines/>
    </w:pPr>
    <w:rPr>
      <w:rFonts w:cs="Arial"/>
      <w:b/>
      <w:bCs/>
      <w:szCs w:val="32"/>
    </w:rPr>
  </w:style>
  <w:style w:type="paragraph" w:customStyle="1" w:styleId="Subject">
    <w:name w:val="Subject"/>
    <w:basedOn w:val="Normal"/>
    <w:next w:val="BodyText"/>
    <w:rsid w:val="00E45757"/>
    <w:pPr>
      <w:spacing w:after="280"/>
      <w:contextualSpacing/>
    </w:pPr>
    <w:rPr>
      <w:b/>
    </w:rPr>
  </w:style>
  <w:style w:type="character" w:styleId="Strong">
    <w:name w:val="Strong"/>
    <w:rsid w:val="00E45757"/>
    <w:rPr>
      <w:b/>
      <w:bCs/>
    </w:rPr>
  </w:style>
  <w:style w:type="character" w:customStyle="1" w:styleId="Description">
    <w:name w:val="Description"/>
    <w:unhideWhenUsed/>
    <w:rsid w:val="00E45757"/>
    <w:rPr>
      <w:sz w:val="14"/>
    </w:rPr>
  </w:style>
  <w:style w:type="paragraph" w:customStyle="1" w:styleId="Introduction">
    <w:name w:val="Introduction"/>
    <w:basedOn w:val="Normal"/>
    <w:next w:val="BodyText"/>
    <w:unhideWhenUsed/>
    <w:rsid w:val="00E45757"/>
    <w:pPr>
      <w:spacing w:after="280"/>
      <w:contextualSpacing/>
    </w:pPr>
  </w:style>
  <w:style w:type="paragraph" w:styleId="Closing">
    <w:name w:val="Closing"/>
    <w:basedOn w:val="Normal"/>
    <w:rsid w:val="00E45757"/>
    <w:pPr>
      <w:keepNext/>
      <w:keepLines/>
      <w:adjustRightInd w:val="0"/>
      <w:snapToGrid w:val="0"/>
    </w:pPr>
  </w:style>
  <w:style w:type="paragraph" w:customStyle="1" w:styleId="Separator">
    <w:name w:val="Separator"/>
    <w:basedOn w:val="Normal"/>
    <w:next w:val="Normal"/>
    <w:rsid w:val="00E45757"/>
    <w:pPr>
      <w:pBdr>
        <w:bottom w:val="single" w:sz="4" w:space="1" w:color="auto"/>
      </w:pBdr>
    </w:pPr>
  </w:style>
  <w:style w:type="paragraph" w:customStyle="1" w:styleId="Topic300">
    <w:name w:val="Topic300"/>
    <w:basedOn w:val="Normal"/>
    <w:rsid w:val="00E45757"/>
    <w:pPr>
      <w:keepLines/>
      <w:ind w:left="1701" w:hanging="1701"/>
    </w:pPr>
  </w:style>
  <w:style w:type="paragraph" w:customStyle="1" w:styleId="Topic600">
    <w:name w:val="Topic600"/>
    <w:basedOn w:val="Normal"/>
    <w:rsid w:val="00E45757"/>
    <w:pPr>
      <w:keepLines/>
      <w:ind w:left="3402" w:hanging="3402"/>
    </w:pPr>
  </w:style>
  <w:style w:type="paragraph" w:customStyle="1" w:styleId="Topic900">
    <w:name w:val="Topic900"/>
    <w:basedOn w:val="Normal"/>
    <w:rsid w:val="00E45757"/>
    <w:pPr>
      <w:keepLines/>
      <w:ind w:left="5103" w:hanging="5103"/>
    </w:pPr>
  </w:style>
  <w:style w:type="paragraph" w:customStyle="1" w:styleId="Topic075">
    <w:name w:val="Topic075"/>
    <w:basedOn w:val="Normal"/>
    <w:rsid w:val="00E45757"/>
    <w:pPr>
      <w:keepLines/>
      <w:ind w:left="425" w:hanging="425"/>
    </w:pPr>
  </w:style>
  <w:style w:type="paragraph" w:styleId="Signature">
    <w:name w:val="Signature"/>
    <w:basedOn w:val="Normal"/>
    <w:unhideWhenUsed/>
    <w:rsid w:val="00E45757"/>
    <w:pPr>
      <w:keepNext/>
      <w:keepLines/>
    </w:pPr>
  </w:style>
  <w:style w:type="character" w:styleId="Emphasis">
    <w:name w:val="Emphasis"/>
    <w:rsid w:val="00E45757"/>
    <w:rPr>
      <w:b/>
      <w:iCs/>
    </w:rPr>
  </w:style>
  <w:style w:type="character" w:styleId="FollowedHyperlink">
    <w:name w:val="FollowedHyperlink"/>
    <w:unhideWhenUsed/>
    <w:rsid w:val="00E45757"/>
    <w:rPr>
      <w:dstrike w:val="0"/>
      <w:u w:val="none"/>
      <w:vertAlign w:val="baseline"/>
    </w:rPr>
  </w:style>
  <w:style w:type="paragraph" w:customStyle="1" w:styleId="ReturnAddress">
    <w:name w:val="ReturnAddress"/>
    <w:basedOn w:val="Normal"/>
    <w:unhideWhenUsed/>
    <w:rsid w:val="00E45757"/>
    <w:pPr>
      <w:keepLines/>
      <w:spacing w:line="160" w:lineRule="atLeast"/>
    </w:pPr>
    <w:rPr>
      <w:sz w:val="12"/>
      <w:u w:val="single"/>
    </w:rPr>
  </w:style>
  <w:style w:type="paragraph" w:customStyle="1" w:styleId="zOawDeliveryOption">
    <w:name w:val="zOawDeliveryOption"/>
    <w:basedOn w:val="Normal"/>
    <w:next w:val="zOawRecipient"/>
    <w:unhideWhenUsed/>
    <w:rsid w:val="00E45757"/>
    <w:rPr>
      <w:b/>
    </w:rPr>
  </w:style>
  <w:style w:type="paragraph" w:customStyle="1" w:styleId="zOawDeliveryOption2">
    <w:name w:val="zOawDeliveryOption2"/>
    <w:basedOn w:val="Normal"/>
    <w:next w:val="zOawRecipient"/>
    <w:unhideWhenUsed/>
    <w:rsid w:val="00E45757"/>
    <w:rPr>
      <w:b/>
    </w:rPr>
  </w:style>
  <w:style w:type="paragraph" w:customStyle="1" w:styleId="zOawRecipient">
    <w:name w:val="zOawRecipient"/>
    <w:basedOn w:val="Normal"/>
    <w:unhideWhenUsed/>
    <w:rsid w:val="00E45757"/>
  </w:style>
  <w:style w:type="paragraph" w:customStyle="1" w:styleId="ListWithNumbers">
    <w:name w:val="ListWithNumbers"/>
    <w:basedOn w:val="Normal"/>
    <w:rsid w:val="00E45757"/>
    <w:pPr>
      <w:numPr>
        <w:numId w:val="13"/>
      </w:numPr>
    </w:pPr>
  </w:style>
  <w:style w:type="paragraph" w:customStyle="1" w:styleId="ListWithSymbols">
    <w:name w:val="ListWithSymbols"/>
    <w:basedOn w:val="Normal"/>
    <w:rsid w:val="00E45757"/>
    <w:pPr>
      <w:numPr>
        <w:numId w:val="14"/>
      </w:numPr>
    </w:pPr>
  </w:style>
  <w:style w:type="paragraph" w:customStyle="1" w:styleId="ListWithLetters">
    <w:name w:val="ListWithLetters"/>
    <w:basedOn w:val="Normal"/>
    <w:rsid w:val="00E45757"/>
    <w:pPr>
      <w:numPr>
        <w:numId w:val="16"/>
      </w:numPr>
    </w:pPr>
  </w:style>
  <w:style w:type="paragraph" w:customStyle="1" w:styleId="DocumentType">
    <w:name w:val="DocumentType"/>
    <w:basedOn w:val="Normal"/>
    <w:rsid w:val="00E45757"/>
    <w:pPr>
      <w:spacing w:after="280"/>
    </w:pPr>
    <w:rPr>
      <w:b/>
    </w:rPr>
  </w:style>
  <w:style w:type="paragraph" w:styleId="BlockText">
    <w:name w:val="Block Text"/>
    <w:basedOn w:val="Normal"/>
    <w:unhideWhenUsed/>
    <w:rsid w:val="00E45757"/>
  </w:style>
  <w:style w:type="paragraph" w:styleId="BodyText">
    <w:name w:val="Body Text"/>
    <w:basedOn w:val="Normal"/>
    <w:link w:val="BodyTextChar"/>
    <w:qFormat/>
    <w:rsid w:val="00E45757"/>
  </w:style>
  <w:style w:type="paragraph" w:styleId="BodyTextFirstIndent">
    <w:name w:val="Body Text First Indent"/>
    <w:basedOn w:val="BodyText"/>
    <w:unhideWhenUsed/>
    <w:rsid w:val="00E45757"/>
  </w:style>
  <w:style w:type="paragraph" w:styleId="BodyTextFirstIndent2">
    <w:name w:val="Body Text First Indent 2"/>
    <w:basedOn w:val="Normal"/>
    <w:unhideWhenUsed/>
    <w:rsid w:val="00E45757"/>
  </w:style>
  <w:style w:type="character" w:styleId="LineNumber">
    <w:name w:val="line number"/>
    <w:unhideWhenUsed/>
    <w:rsid w:val="00E45757"/>
  </w:style>
  <w:style w:type="paragraph" w:styleId="MessageHeader">
    <w:name w:val="Message Header"/>
    <w:basedOn w:val="Normal"/>
    <w:unhideWhenUsed/>
    <w:rsid w:val="00E45757"/>
    <w:rPr>
      <w:rFonts w:cs="Arial"/>
      <w:b/>
    </w:rPr>
  </w:style>
  <w:style w:type="table" w:styleId="TableColumns1">
    <w:name w:val="Table Columns 1"/>
    <w:basedOn w:val="TableNormal"/>
    <w:rsid w:val="00E45757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WithCheckboxes">
    <w:name w:val="ListWithCheckboxes"/>
    <w:basedOn w:val="Normal"/>
    <w:rsid w:val="00E45757"/>
    <w:pPr>
      <w:numPr>
        <w:numId w:val="15"/>
      </w:numPr>
    </w:pPr>
  </w:style>
  <w:style w:type="paragraph" w:customStyle="1" w:styleId="NormalKeepTogether">
    <w:name w:val="NormalKeepTogether"/>
    <w:basedOn w:val="Normal"/>
    <w:unhideWhenUsed/>
    <w:rsid w:val="00E45757"/>
    <w:pPr>
      <w:keepNext/>
      <w:keepLines/>
    </w:pPr>
    <w:rPr>
      <w:lang w:val="en-GB"/>
    </w:rPr>
  </w:style>
  <w:style w:type="paragraph" w:customStyle="1" w:styleId="SignatureText">
    <w:name w:val="SignatureText"/>
    <w:basedOn w:val="Normal"/>
    <w:unhideWhenUsed/>
    <w:rsid w:val="00E45757"/>
    <w:pPr>
      <w:keepNext/>
      <w:keepLines/>
      <w:tabs>
        <w:tab w:val="left" w:pos="3969"/>
      </w:tabs>
    </w:pPr>
    <w:rPr>
      <w:kern w:val="10"/>
      <w:position w:val="10"/>
      <w:sz w:val="17"/>
      <w:lang w:val="en-GB"/>
    </w:rPr>
  </w:style>
  <w:style w:type="character" w:customStyle="1" w:styleId="Italic">
    <w:name w:val="Italic"/>
    <w:rsid w:val="00E45757"/>
    <w:rPr>
      <w:i/>
      <w:lang w:val="de-CH"/>
    </w:rPr>
  </w:style>
  <w:style w:type="paragraph" w:customStyle="1" w:styleId="Label">
    <w:name w:val="Label"/>
    <w:basedOn w:val="Normal"/>
    <w:rsid w:val="00E45757"/>
    <w:pPr>
      <w:spacing w:line="180" w:lineRule="atLeast"/>
      <w:jc w:val="right"/>
    </w:pPr>
    <w:rPr>
      <w:sz w:val="14"/>
    </w:rPr>
  </w:style>
  <w:style w:type="paragraph" w:customStyle="1" w:styleId="Contact">
    <w:name w:val="Contact"/>
    <w:basedOn w:val="Normal"/>
    <w:rsid w:val="00E45757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Invisible">
    <w:name w:val="Invisible"/>
    <w:basedOn w:val="Normal"/>
    <w:rsid w:val="00E45757"/>
    <w:pPr>
      <w:spacing w:line="168" w:lineRule="auto"/>
    </w:pPr>
    <w:rPr>
      <w:sz w:val="2"/>
    </w:rPr>
  </w:style>
  <w:style w:type="paragraph" w:customStyle="1" w:styleId="SignatureFunction">
    <w:name w:val="SignatureFunction"/>
    <w:basedOn w:val="Signature"/>
    <w:unhideWhenUsed/>
    <w:rsid w:val="00E45757"/>
    <w:pPr>
      <w:spacing w:line="180" w:lineRule="atLeast"/>
    </w:pPr>
    <w:rPr>
      <w:sz w:val="14"/>
    </w:rPr>
  </w:style>
  <w:style w:type="paragraph" w:customStyle="1" w:styleId="HeaderAccent">
    <w:name w:val="HeaderAccent"/>
    <w:basedOn w:val="Header"/>
    <w:unhideWhenUsed/>
    <w:rsid w:val="00E45757"/>
    <w:rPr>
      <w:b/>
    </w:rPr>
  </w:style>
  <w:style w:type="paragraph" w:customStyle="1" w:styleId="LabelLow">
    <w:name w:val="LabelLow"/>
    <w:basedOn w:val="Normal"/>
    <w:rsid w:val="00E45757"/>
    <w:pPr>
      <w:spacing w:line="270" w:lineRule="atLeast"/>
      <w:jc w:val="right"/>
    </w:pPr>
    <w:rPr>
      <w:noProof/>
      <w:sz w:val="14"/>
    </w:rPr>
  </w:style>
  <w:style w:type="paragraph" w:customStyle="1" w:styleId="Classification">
    <w:name w:val="Classification"/>
    <w:basedOn w:val="Normal"/>
    <w:rsid w:val="00E45757"/>
    <w:pPr>
      <w:spacing w:after="280"/>
      <w:contextualSpacing/>
    </w:pPr>
    <w:rPr>
      <w:b/>
    </w:rPr>
  </w:style>
  <w:style w:type="paragraph" w:customStyle="1" w:styleId="OneMillimeter">
    <w:name w:val="One Millimeter"/>
    <w:basedOn w:val="Normal"/>
    <w:rsid w:val="00E45757"/>
    <w:pPr>
      <w:spacing w:line="57" w:lineRule="exact"/>
    </w:pPr>
    <w:rPr>
      <w:color w:val="FFFFFF"/>
    </w:rPr>
  </w:style>
  <w:style w:type="paragraph" w:customStyle="1" w:styleId="ContactSpacing">
    <w:name w:val="Contact Spacing"/>
    <w:basedOn w:val="Normal"/>
    <w:unhideWhenUsed/>
    <w:rsid w:val="00E45757"/>
    <w:pPr>
      <w:tabs>
        <w:tab w:val="left" w:pos="794"/>
        <w:tab w:val="right" w:pos="5273"/>
      </w:tabs>
      <w:spacing w:line="180" w:lineRule="atLeast"/>
    </w:pPr>
    <w:rPr>
      <w:sz w:val="14"/>
    </w:rPr>
  </w:style>
  <w:style w:type="character" w:customStyle="1" w:styleId="HeaderChar">
    <w:name w:val="Header Char"/>
    <w:link w:val="Header"/>
    <w:rsid w:val="00E45757"/>
    <w:rPr>
      <w:sz w:val="14"/>
    </w:rPr>
  </w:style>
  <w:style w:type="numbering" w:customStyle="1" w:styleId="Headings">
    <w:name w:val="Headings"/>
    <w:rsid w:val="00E45757"/>
    <w:pPr>
      <w:numPr>
        <w:numId w:val="28"/>
      </w:numPr>
    </w:pPr>
  </w:style>
  <w:style w:type="character" w:customStyle="1" w:styleId="BodyTextChar">
    <w:name w:val="Body Text Char"/>
    <w:link w:val="BodyText"/>
    <w:rsid w:val="003B7A05"/>
    <w:rPr>
      <w:lang w:val="de-CH" w:eastAsia="de-CH"/>
    </w:rPr>
  </w:style>
  <w:style w:type="paragraph" w:styleId="ListParagraph">
    <w:name w:val="List Paragraph"/>
    <w:basedOn w:val="Normal"/>
    <w:uiPriority w:val="34"/>
    <w:rsid w:val="00F66518"/>
    <w:pPr>
      <w:ind w:left="720"/>
      <w:contextualSpacing/>
    </w:pPr>
  </w:style>
  <w:style w:type="paragraph" w:customStyle="1" w:styleId="FDocumentTitle">
    <w:name w:val="F DocumentTitle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sz w:val="30"/>
      <w:szCs w:val="30"/>
      <w:lang w:eastAsia="en-US"/>
    </w:rPr>
  </w:style>
  <w:style w:type="paragraph" w:customStyle="1" w:styleId="FSubject">
    <w:name w:val="F Subject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lang w:eastAsia="en-US"/>
    </w:rPr>
  </w:style>
  <w:style w:type="paragraph" w:styleId="PlainText">
    <w:name w:val="Plain Text"/>
    <w:basedOn w:val="Normal"/>
    <w:link w:val="PlainTextChar"/>
    <w:rsid w:val="00FB3F33"/>
    <w:pPr>
      <w:spacing w:line="280" w:lineRule="exact"/>
    </w:pPr>
    <w:rPr>
      <w:lang w:eastAsia="en-US"/>
    </w:rPr>
  </w:style>
  <w:style w:type="character" w:customStyle="1" w:styleId="PlainTextChar">
    <w:name w:val="Plain Text Char"/>
    <w:basedOn w:val="DefaultParagraphFont"/>
    <w:link w:val="PlainText"/>
    <w:rsid w:val="00FB3F33"/>
    <w:rPr>
      <w:lang w:val="de-CH" w:eastAsia="en-US"/>
    </w:rPr>
  </w:style>
  <w:style w:type="character" w:customStyle="1" w:styleId="Erwhnung1">
    <w:name w:val="Erwähnung1"/>
    <w:basedOn w:val="DefaultParagraphFont"/>
    <w:uiPriority w:val="99"/>
    <w:semiHidden/>
    <w:unhideWhenUsed/>
    <w:rsid w:val="00E560B0"/>
    <w:rPr>
      <w:color w:val="2B579A"/>
      <w:shd w:val="clear" w:color="auto" w:fill="E6E6E6"/>
      <w:lang w:val="de-CH"/>
    </w:rPr>
  </w:style>
  <w:style w:type="character" w:styleId="CommentReference">
    <w:name w:val="annotation reference"/>
    <w:basedOn w:val="DefaultParagraphFont"/>
    <w:semiHidden/>
    <w:unhideWhenUsed/>
    <w:rsid w:val="001E6F22"/>
    <w:rPr>
      <w:sz w:val="16"/>
      <w:szCs w:val="16"/>
      <w:lang w:val="de-CH"/>
    </w:rPr>
  </w:style>
  <w:style w:type="paragraph" w:styleId="CommentText">
    <w:name w:val="annotation text"/>
    <w:basedOn w:val="Normal"/>
    <w:link w:val="CommentTextChar"/>
    <w:semiHidden/>
    <w:unhideWhenUsed/>
    <w:rsid w:val="001E6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E6F22"/>
    <w:rPr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F22"/>
    <w:rPr>
      <w:b/>
      <w:bCs/>
      <w:lang w:val="de-CH" w:eastAsia="de-C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4C7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0E2B"/>
    <w:rPr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hyperlink" Target="mailto:Sabrina.Salvisberg@ammann-group.com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image" Target="media/image6.jpeg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officeatwork xmlns="http://schemas.officeatwork.com/Formulas">eNp7v3u/jVt+UW5pTmKxgr4dAD33Bnw=</officeatwork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FC8AEB9D17408582FB60B1EF184B" ma:contentTypeVersion="" ma:contentTypeDescription="Create a new document." ma:contentTypeScope="" ma:versionID="8e24ed7ccacce7cae5a5297386c3e0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5802e82ab81806edbbfd17572691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officeatwork xmlns="http://schemas.officeatwork.com/MasterProperties">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</officeatwork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0585E-DED3-470C-906E-B79BB28BFF7D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95976AD1-A32D-404E-A944-6F7E5B6E3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C2CA33-83C1-4640-BD58-EFF3E594B8B1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82D50704-58BD-4951-B33D-9EED81DAEF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3F1ACE-0276-4ACC-BD75-E42916853ED7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6C86048B-21EF-40B2-970D-7B77B5E96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0BD79B8A-7A03-F14D-851E-70544D60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Medienmitteilung</dc:subject>
  <dc:creator>Pirmin Hänggi</dc:creator>
  <cp:keywords/>
  <dc:description/>
  <cp:lastModifiedBy>Reinhard, Michael - RMi</cp:lastModifiedBy>
  <cp:revision>5</cp:revision>
  <cp:lastPrinted>2018-12-03T12:24:00Z</cp:lastPrinted>
  <dcterms:created xsi:type="dcterms:W3CDTF">2019-04-26T07:47:00Z</dcterms:created>
  <dcterms:modified xsi:type="dcterms:W3CDTF">2019-05-01T13:51:00Z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0x0101003502FC8AEB9D17408582FB60B1EF184B</vt:lpwstr>
  </property>
  <property fmtid="{D5CDD505-2E9C-101B-9397-08002B2CF9AE}" pid="3" name="Organisation.Footer10">
    <vt:lpwstr/>
  </property>
  <property fmtid="{D5CDD505-2E9C-101B-9397-08002B2CF9AE}" pid="4" name="Organisation.Footer9">
    <vt:lpwstr/>
  </property>
  <property fmtid="{D5CDD505-2E9C-101B-9397-08002B2CF9AE}" pid="5" name="Organisation.Footer8">
    <vt:lpwstr/>
  </property>
  <property fmtid="{D5CDD505-2E9C-101B-9397-08002B2CF9AE}" pid="6" name="Organisation.Footer7">
    <vt:lpwstr/>
  </property>
  <property fmtid="{D5CDD505-2E9C-101B-9397-08002B2CF9AE}" pid="7" name="Organisation.Footer6">
    <vt:lpwstr/>
  </property>
  <property fmtid="{D5CDD505-2E9C-101B-9397-08002B2CF9AE}" pid="8" name="Organisation.Footer5">
    <vt:lpwstr/>
  </property>
  <property fmtid="{D5CDD505-2E9C-101B-9397-08002B2CF9AE}" pid="9" name="Organisation.Footer4">
    <vt:lpwstr/>
  </property>
  <property fmtid="{D5CDD505-2E9C-101B-9397-08002B2CF9AE}" pid="10" name="Organisation.Footer3">
    <vt:lpwstr/>
  </property>
  <property fmtid="{D5CDD505-2E9C-101B-9397-08002B2CF9AE}" pid="11" name="Organisation.Footer2">
    <vt:lpwstr>Ammann Schweiz AG | Eisenbahnstrasse 25 | CH-4901 Langenthal</vt:lpwstr>
  </property>
  <property fmtid="{D5CDD505-2E9C-101B-9397-08002B2CF9AE}" pid="12" name="Organisation.Footer1">
    <vt:lpwstr>Tel. +41 62 916 61 61 | Fax +41 62 916 64 02 | info.aag@ammann-group.com</vt:lpwstr>
  </property>
  <property fmtid="{D5CDD505-2E9C-101B-9397-08002B2CF9AE}" pid="13" name="Organisation.FooterGroup">
    <vt:lpwstr>www.ammann-group.com | Productivity Partnership for a Lifetime</vt:lpwstr>
  </property>
  <property fmtid="{D5CDD505-2E9C-101B-9397-08002B2CF9AE}" pid="14" name="Organisation.Organisation">
    <vt:lpwstr>Ammann Schweiz AG</vt:lpwstr>
  </property>
  <property fmtid="{D5CDD505-2E9C-101B-9397-08002B2CF9AE}" pid="15" name="Organisation.IntroductionBeforeSubject">
    <vt:lpwstr/>
  </property>
  <property fmtid="{D5CDD505-2E9C-101B-9397-08002B2CF9AE}" pid="16" name="Author.Name">
    <vt:lpwstr>Pirmin Hänggi</vt:lpwstr>
  </property>
  <property fmtid="{D5CDD505-2E9C-101B-9397-08002B2CF9AE}" pid="17" name="CustomField.Classification">
    <vt:lpwstr/>
  </property>
  <property fmtid="{D5CDD505-2E9C-101B-9397-08002B2CF9AE}" pid="18" name="CustomField.Subject">
    <vt:lpwstr>Medienmitteilung</vt:lpwstr>
  </property>
  <property fmtid="{D5CDD505-2E9C-101B-9397-08002B2CF9AE}" pid="19" name="CustomField.DocumentTypeBlank">
    <vt:lpwstr/>
  </property>
  <property fmtid="{D5CDD505-2E9C-101B-9397-08002B2CF9AE}" pid="20" name="CustomField.Date">
    <vt:lpwstr>24. Mai 2017</vt:lpwstr>
  </property>
  <property fmtid="{D5CDD505-2E9C-101B-9397-08002B2CF9AE}" pid="21" name="Doc.Text">
    <vt:lpwstr>[Text]</vt:lpwstr>
  </property>
  <property fmtid="{D5CDD505-2E9C-101B-9397-08002B2CF9AE}" pid="22" name="Doc.Date">
    <vt:lpwstr>Datum</vt:lpwstr>
  </property>
  <property fmtid="{D5CDD505-2E9C-101B-9397-08002B2CF9AE}" pid="23" name="Doc.Page">
    <vt:lpwstr>Seite</vt:lpwstr>
  </property>
  <property fmtid="{D5CDD505-2E9C-101B-9397-08002B2CF9AE}" pid="24" name="Doc.of">
    <vt:lpwstr>von</vt:lpwstr>
  </property>
  <property fmtid="{D5CDD505-2E9C-101B-9397-08002B2CF9AE}" pid="25" name="Doc.PagesSuffix">
    <vt:lpwstr/>
  </property>
</Properties>
</file>