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56F65" w14:textId="20DE56BC" w:rsidR="009234E7" w:rsidRPr="00AA1D67" w:rsidRDefault="00AA1D67" w:rsidP="009B3A71">
      <w:pPr>
        <w:pStyle w:val="Classification"/>
        <w:spacing w:after="0" w:line="360" w:lineRule="auto"/>
        <w:rPr>
          <w:sz w:val="18"/>
          <w:szCs w:val="18"/>
          <w:lang w:val="en-US"/>
        </w:rPr>
      </w:pPr>
      <w:r w:rsidRPr="00AA1D67">
        <w:rPr>
          <w:sz w:val="18"/>
          <w:szCs w:val="18"/>
          <w:lang w:val="en-US"/>
        </w:rPr>
        <w:t xml:space="preserve"> </w:t>
      </w:r>
    </w:p>
    <w:p w14:paraId="488CD54F" w14:textId="5A40CA7E" w:rsidR="00C74C79" w:rsidRPr="00AA1D67" w:rsidRDefault="00C74C79" w:rsidP="009B3A71">
      <w:pPr>
        <w:pStyle w:val="Classification"/>
        <w:spacing w:after="0" w:line="360" w:lineRule="auto"/>
        <w:rPr>
          <w:b w:val="0"/>
          <w:sz w:val="18"/>
          <w:szCs w:val="18"/>
          <w:lang w:val="en-US"/>
        </w:rPr>
      </w:pPr>
    </w:p>
    <w:p w14:paraId="02A53226" w14:textId="16817E46" w:rsidR="00E33AEC" w:rsidRPr="00AA1D67" w:rsidRDefault="00E33AEC" w:rsidP="009B3A71">
      <w:pPr>
        <w:pStyle w:val="Classification"/>
        <w:spacing w:after="0" w:line="360" w:lineRule="auto"/>
        <w:rPr>
          <w:b w:val="0"/>
          <w:sz w:val="18"/>
          <w:szCs w:val="18"/>
          <w:lang w:val="en-US"/>
        </w:rPr>
      </w:pPr>
    </w:p>
    <w:p w14:paraId="40A4BAC7" w14:textId="78A88A61" w:rsidR="009234E7" w:rsidRPr="00B166E6" w:rsidRDefault="009234E7" w:rsidP="009B3A71">
      <w:pPr>
        <w:pStyle w:val="Classification"/>
        <w:spacing w:after="0" w:line="360" w:lineRule="auto"/>
        <w:rPr>
          <w:szCs w:val="18"/>
          <w:lang w:val="es-419"/>
        </w:rPr>
      </w:pPr>
      <w:r>
        <w:rPr>
          <w:bCs/>
          <w:szCs w:val="18"/>
          <w:lang w:val="es-ES"/>
        </w:rPr>
        <w:t xml:space="preserve">Comunicado de prensa de </w:t>
      </w:r>
      <w:proofErr w:type="spellStart"/>
      <w:r>
        <w:rPr>
          <w:bCs/>
          <w:szCs w:val="18"/>
          <w:lang w:val="es-ES"/>
        </w:rPr>
        <w:t>Ammann</w:t>
      </w:r>
      <w:proofErr w:type="spellEnd"/>
      <w:r>
        <w:rPr>
          <w:bCs/>
          <w:szCs w:val="18"/>
          <w:lang w:val="es-ES"/>
        </w:rPr>
        <w:t xml:space="preserve"> </w:t>
      </w:r>
      <w:proofErr w:type="spellStart"/>
      <w:r>
        <w:rPr>
          <w:bCs/>
          <w:szCs w:val="18"/>
          <w:lang w:val="es-ES"/>
        </w:rPr>
        <w:t>Group</w:t>
      </w:r>
      <w:proofErr w:type="spellEnd"/>
    </w:p>
    <w:p w14:paraId="1B01A7CE" w14:textId="5FDA71B3" w:rsidR="009234E7" w:rsidRPr="00B166E6" w:rsidRDefault="009234E7" w:rsidP="009B3A71">
      <w:pPr>
        <w:pStyle w:val="Classification"/>
        <w:spacing w:after="0" w:line="360" w:lineRule="auto"/>
        <w:rPr>
          <w:szCs w:val="18"/>
          <w:lang w:val="es-419"/>
        </w:rPr>
      </w:pPr>
    </w:p>
    <w:p w14:paraId="150A3E5B" w14:textId="77777777" w:rsidR="00C75E3C" w:rsidRDefault="00C75E3C" w:rsidP="00573995">
      <w:pPr>
        <w:rPr>
          <w:b/>
          <w:bCs/>
          <w:lang w:val="es-ES"/>
        </w:rPr>
      </w:pPr>
      <w:r w:rsidRPr="00C75E3C">
        <w:rPr>
          <w:b/>
          <w:bCs/>
          <w:lang w:val="es-ES"/>
        </w:rPr>
        <w:t xml:space="preserve">La modernización del tambor de secado reduce significativamente los </w:t>
      </w:r>
      <w:proofErr w:type="spellStart"/>
      <w:r w:rsidRPr="00C75E3C">
        <w:rPr>
          <w:b/>
          <w:bCs/>
          <w:lang w:val="es-ES"/>
        </w:rPr>
        <w:t>odores</w:t>
      </w:r>
      <w:proofErr w:type="spellEnd"/>
    </w:p>
    <w:p w14:paraId="349CE01F" w14:textId="7ACC9202" w:rsidR="00573995" w:rsidRPr="00B166E6" w:rsidRDefault="00573995" w:rsidP="00573995">
      <w:pPr>
        <w:rPr>
          <w:b/>
          <w:bCs/>
          <w:lang w:val="es-419"/>
        </w:rPr>
      </w:pPr>
      <w:r>
        <w:rPr>
          <w:b/>
          <w:bCs/>
          <w:lang w:val="es-ES"/>
        </w:rPr>
        <w:t>RAH100 mantiene felices a los vecinos de una planta de asfalto</w:t>
      </w:r>
    </w:p>
    <w:p w14:paraId="1473459A" w14:textId="77777777" w:rsidR="00EC536A" w:rsidRPr="00B166E6" w:rsidRDefault="00EC536A" w:rsidP="009B3A71">
      <w:pPr>
        <w:spacing w:line="360" w:lineRule="auto"/>
        <w:jc w:val="both"/>
        <w:rPr>
          <w:rFonts w:cs="Arial"/>
          <w:sz w:val="18"/>
          <w:szCs w:val="18"/>
          <w:lang w:val="es-419"/>
        </w:rPr>
      </w:pPr>
    </w:p>
    <w:p w14:paraId="707A321C" w14:textId="77777777" w:rsidR="00573995" w:rsidRPr="00B166E6" w:rsidRDefault="00573995" w:rsidP="00573995">
      <w:pPr>
        <w:rPr>
          <w:lang w:val="es-419"/>
        </w:rPr>
      </w:pPr>
      <w:r>
        <w:rPr>
          <w:lang w:val="es-ES"/>
        </w:rPr>
        <w:t>La modernización de una planta mezcladora de asfalto reduce las emisiones de olores y satisface a los vecinos.</w:t>
      </w:r>
    </w:p>
    <w:p w14:paraId="1AE15AE1" w14:textId="77777777" w:rsidR="00573995" w:rsidRPr="00B166E6" w:rsidRDefault="00573995" w:rsidP="00573995">
      <w:pPr>
        <w:rPr>
          <w:lang w:val="es-419"/>
        </w:rPr>
      </w:pPr>
    </w:p>
    <w:p w14:paraId="52682335" w14:textId="48372F86" w:rsidR="00573995" w:rsidRPr="00B166E6" w:rsidRDefault="00573995" w:rsidP="00573995">
      <w:pPr>
        <w:rPr>
          <w:lang w:val="es-419"/>
        </w:rPr>
      </w:pPr>
      <w:r>
        <w:rPr>
          <w:lang w:val="es-ES"/>
        </w:rPr>
        <w:t xml:space="preserve">Una secadora </w:t>
      </w:r>
      <w:proofErr w:type="spellStart"/>
      <w:r>
        <w:rPr>
          <w:lang w:val="es-ES"/>
        </w:rPr>
        <w:t>Ammann</w:t>
      </w:r>
      <w:proofErr w:type="spellEnd"/>
      <w:r>
        <w:rPr>
          <w:lang w:val="es-ES"/>
        </w:rPr>
        <w:t xml:space="preserve"> RAH100 sustituyó el componente existente en una planta con décadas de antigüedad propiedad de </w:t>
      </w:r>
      <w:r w:rsidR="00B94F87" w:rsidRPr="00B166E6">
        <w:rPr>
          <w:lang w:val="es-419"/>
        </w:rPr>
        <w:t xml:space="preserve">Asfalt Productie Limburg (APL) </w:t>
      </w:r>
      <w:r>
        <w:rPr>
          <w:lang w:val="es-ES"/>
        </w:rPr>
        <w:t xml:space="preserve">en </w:t>
      </w:r>
      <w:proofErr w:type="spellStart"/>
      <w:r>
        <w:rPr>
          <w:lang w:val="es-ES"/>
        </w:rPr>
        <w:t>Heusden-Zolder</w:t>
      </w:r>
      <w:proofErr w:type="spellEnd"/>
      <w:r>
        <w:rPr>
          <w:lang w:val="es-ES"/>
        </w:rPr>
        <w:t>, Bélgica. Se trata de la primera RAH100 empleada en el país.</w:t>
      </w:r>
    </w:p>
    <w:p w14:paraId="001B8E4F" w14:textId="77777777" w:rsidR="00573995" w:rsidRPr="00B166E6" w:rsidRDefault="00573995" w:rsidP="00573995">
      <w:pPr>
        <w:rPr>
          <w:lang w:val="es-419"/>
        </w:rPr>
      </w:pPr>
    </w:p>
    <w:p w14:paraId="3C2F2F50" w14:textId="06FAE61A" w:rsidR="00573995" w:rsidRPr="00B166E6" w:rsidRDefault="00573995" w:rsidP="00B166E6">
      <w:pPr>
        <w:rPr>
          <w:lang w:val="es-419"/>
        </w:rPr>
      </w:pPr>
      <w:r>
        <w:rPr>
          <w:lang w:val="es-ES"/>
        </w:rPr>
        <w:t xml:space="preserve">La planta mezcladora de asfalto está situada cerca de un área residencial, con muchos vecinos cerca. Se espera que la modernización reduzca </w:t>
      </w:r>
      <w:proofErr w:type="spellStart"/>
      <w:r w:rsidR="005B7C3C" w:rsidRPr="005B7C3C">
        <w:rPr>
          <w:lang w:val="es-ES"/>
        </w:rPr>
        <w:t>significamente</w:t>
      </w:r>
      <w:proofErr w:type="spellEnd"/>
      <w:r w:rsidR="005B7C3C" w:rsidRPr="005B7C3C">
        <w:rPr>
          <w:lang w:val="es-ES"/>
        </w:rPr>
        <w:t xml:space="preserve"> </w:t>
      </w:r>
      <w:r>
        <w:rPr>
          <w:lang w:val="es-ES"/>
        </w:rPr>
        <w:t>emisiones de olores.</w:t>
      </w:r>
    </w:p>
    <w:p w14:paraId="7936D5E5" w14:textId="77777777" w:rsidR="00573995" w:rsidRPr="00B166E6" w:rsidRDefault="00573995" w:rsidP="00573995">
      <w:pPr>
        <w:rPr>
          <w:lang w:val="es-419"/>
        </w:rPr>
      </w:pPr>
    </w:p>
    <w:p w14:paraId="47B8A582" w14:textId="3E5C04CB" w:rsidR="00573995" w:rsidRPr="00B166E6" w:rsidRDefault="00573995" w:rsidP="00B166E6">
      <w:pPr>
        <w:rPr>
          <w:lang w:val="es-419"/>
        </w:rPr>
      </w:pPr>
      <w:r>
        <w:rPr>
          <w:lang w:val="es-ES"/>
        </w:rPr>
        <w:t xml:space="preserve">La avanzada tecnología propia de calentamiento </w:t>
      </w:r>
      <w:r w:rsidR="00B166E6">
        <w:rPr>
          <w:lang w:val="es-ES"/>
        </w:rPr>
        <w:t>en</w:t>
      </w:r>
      <w:r>
        <w:rPr>
          <w:lang w:val="es-ES"/>
        </w:rPr>
        <w:t xml:space="preserve"> </w:t>
      </w:r>
      <w:r w:rsidR="00B166E6">
        <w:rPr>
          <w:lang w:val="es-ES"/>
        </w:rPr>
        <w:t>el</w:t>
      </w:r>
      <w:r>
        <w:rPr>
          <w:lang w:val="es-ES"/>
        </w:rPr>
        <w:t xml:space="preserve"> RAH100 es crucial en este sentido. Concretamente, la secadora usa un sistema de calentamiento que minimiza el olor y las emisiones sin dejar de producir una mezcla de una extraordinaria calidad.</w:t>
      </w:r>
    </w:p>
    <w:p w14:paraId="11B234AF" w14:textId="77777777" w:rsidR="00573995" w:rsidRPr="00B166E6" w:rsidRDefault="00573995" w:rsidP="00573995">
      <w:pPr>
        <w:rPr>
          <w:lang w:val="es-419"/>
        </w:rPr>
      </w:pPr>
    </w:p>
    <w:p w14:paraId="7C9BE9D9" w14:textId="77777777" w:rsidR="00573995" w:rsidRPr="00B166E6" w:rsidRDefault="00573995" w:rsidP="00573995">
      <w:pPr>
        <w:rPr>
          <w:lang w:val="es-419"/>
        </w:rPr>
      </w:pPr>
      <w:r>
        <w:rPr>
          <w:lang w:val="es-ES"/>
        </w:rPr>
        <w:t>Mitigar el olor era el objetivo principal, pero la nueva secadora también genera una mezcla de mejor calidad porque el suave proceso de calentamiento protege el betún asfáltico.</w:t>
      </w:r>
    </w:p>
    <w:p w14:paraId="04672697" w14:textId="77777777" w:rsidR="00573995" w:rsidRPr="00B166E6" w:rsidRDefault="00573995" w:rsidP="00573995">
      <w:pPr>
        <w:rPr>
          <w:lang w:val="es-419"/>
        </w:rPr>
      </w:pPr>
    </w:p>
    <w:p w14:paraId="044032F8" w14:textId="57D1B09A" w:rsidR="00573995" w:rsidRPr="00B166E6" w:rsidRDefault="00B166E6" w:rsidP="00B166E6">
      <w:pPr>
        <w:rPr>
          <w:rFonts w:cstheme="minorHAnsi"/>
          <w:lang w:val="es-419"/>
        </w:rPr>
      </w:pPr>
      <w:r>
        <w:rPr>
          <w:rFonts w:cstheme="minorHAnsi"/>
          <w:lang w:val="es-ES"/>
        </w:rPr>
        <w:t xml:space="preserve">El tambor de secado </w:t>
      </w:r>
      <w:r w:rsidR="00573995">
        <w:rPr>
          <w:rFonts w:cstheme="minorHAnsi"/>
          <w:lang w:val="es-ES"/>
        </w:rPr>
        <w:t xml:space="preserve">de </w:t>
      </w:r>
      <w:r w:rsidR="00BC7E24" w:rsidRPr="00BC7E24">
        <w:rPr>
          <w:rFonts w:cstheme="minorHAnsi"/>
          <w:lang w:val="es-ES"/>
        </w:rPr>
        <w:t>contraflujo</w:t>
      </w:r>
      <w:r w:rsidR="00573995">
        <w:rPr>
          <w:rFonts w:cstheme="minorHAnsi"/>
          <w:lang w:val="es-ES"/>
        </w:rPr>
        <w:t xml:space="preserve"> RAH100 permite elaborar nuevas mezclas de </w:t>
      </w:r>
      <w:r>
        <w:rPr>
          <w:rFonts w:cstheme="minorHAnsi"/>
          <w:lang w:val="es-ES"/>
        </w:rPr>
        <w:t>asfalto con un 100</w:t>
      </w:r>
      <w:r w:rsidR="00573995">
        <w:rPr>
          <w:rFonts w:cstheme="minorHAnsi"/>
          <w:lang w:val="es-ES"/>
        </w:rPr>
        <w:t>% de asfalto reciclado frío (RAP). APL estaría interesada en usar más RAP, pero fue el inno</w:t>
      </w:r>
      <w:r>
        <w:rPr>
          <w:rFonts w:cstheme="minorHAnsi"/>
          <w:lang w:val="es-ES"/>
        </w:rPr>
        <w:t xml:space="preserve">vador sistema de calentamiento </w:t>
      </w:r>
      <w:r w:rsidR="00573995">
        <w:rPr>
          <w:rFonts w:cstheme="minorHAnsi"/>
          <w:lang w:val="es-ES"/>
        </w:rPr>
        <w:t>e</w:t>
      </w:r>
      <w:r>
        <w:rPr>
          <w:rFonts w:cstheme="minorHAnsi"/>
          <w:lang w:val="es-ES"/>
        </w:rPr>
        <w:t>n</w:t>
      </w:r>
      <w:r w:rsidR="00573995">
        <w:rPr>
          <w:rFonts w:cstheme="minorHAnsi"/>
          <w:lang w:val="es-ES"/>
        </w:rPr>
        <w:t xml:space="preserve"> </w:t>
      </w:r>
      <w:r>
        <w:rPr>
          <w:rFonts w:cstheme="minorHAnsi"/>
          <w:lang w:val="es-ES"/>
        </w:rPr>
        <w:t>el</w:t>
      </w:r>
      <w:r w:rsidR="00573995">
        <w:rPr>
          <w:rFonts w:cstheme="minorHAnsi"/>
          <w:lang w:val="es-ES"/>
        </w:rPr>
        <w:t xml:space="preserve"> RAH100 lo que animó a APL a realizar la modernización.</w:t>
      </w:r>
    </w:p>
    <w:p w14:paraId="2DF00BD8" w14:textId="77777777" w:rsidR="00573995" w:rsidRPr="00B166E6" w:rsidRDefault="00573995" w:rsidP="00573995">
      <w:pPr>
        <w:rPr>
          <w:rFonts w:cstheme="minorHAnsi"/>
          <w:lang w:val="es-419"/>
        </w:rPr>
      </w:pPr>
    </w:p>
    <w:p w14:paraId="6D031656" w14:textId="05706313" w:rsidR="00573995" w:rsidRPr="00B166E6" w:rsidRDefault="00B166E6" w:rsidP="00B166E6">
      <w:pPr>
        <w:rPr>
          <w:rFonts w:cstheme="minorHAnsi"/>
          <w:lang w:val="es-419"/>
        </w:rPr>
      </w:pPr>
      <w:r>
        <w:rPr>
          <w:rFonts w:cstheme="minorHAnsi"/>
          <w:color w:val="202020"/>
          <w:lang w:val="es-ES"/>
        </w:rPr>
        <w:t>El</w:t>
      </w:r>
      <w:r w:rsidR="00573995">
        <w:rPr>
          <w:rFonts w:cstheme="minorHAnsi"/>
          <w:color w:val="202020"/>
          <w:lang w:val="es-ES"/>
        </w:rPr>
        <w:t xml:space="preserve"> RAH100 consiste en dos secciones conectadas. Una es un generador de gas caliente que tiene un quemador e impulsa el aire hacia la segunda sección, un</w:t>
      </w:r>
      <w:r>
        <w:rPr>
          <w:rFonts w:cstheme="minorHAnsi"/>
          <w:color w:val="202020"/>
          <w:lang w:val="es-ES"/>
        </w:rPr>
        <w:t xml:space="preserve"> tambor de secador </w:t>
      </w:r>
      <w:r w:rsidR="00573995">
        <w:rPr>
          <w:rFonts w:cstheme="minorHAnsi"/>
          <w:color w:val="202020"/>
          <w:lang w:val="es-ES"/>
        </w:rPr>
        <w:t xml:space="preserve">de </w:t>
      </w:r>
      <w:r w:rsidR="00BC7E24" w:rsidRPr="00BC7E24">
        <w:rPr>
          <w:rFonts w:cstheme="minorHAnsi"/>
          <w:color w:val="202020"/>
          <w:lang w:val="es-ES"/>
        </w:rPr>
        <w:t>contrafluj</w:t>
      </w:r>
      <w:r w:rsidR="00BC7E24" w:rsidRPr="00BC7E24">
        <w:rPr>
          <w:rFonts w:cstheme="minorHAnsi"/>
          <w:color w:val="202020"/>
          <w:lang w:val="en-US"/>
        </w:rPr>
        <w:t>o</w:t>
      </w:r>
      <w:bookmarkStart w:id="0" w:name="_GoBack"/>
      <w:bookmarkEnd w:id="0"/>
      <w:r w:rsidR="00573995">
        <w:rPr>
          <w:rFonts w:cstheme="minorHAnsi"/>
          <w:color w:val="202020"/>
          <w:lang w:val="es-ES"/>
        </w:rPr>
        <w:t>.</w:t>
      </w:r>
    </w:p>
    <w:p w14:paraId="2A7CDC47" w14:textId="77777777" w:rsidR="00573995" w:rsidRPr="00B166E6" w:rsidRDefault="00573995" w:rsidP="00573995">
      <w:pPr>
        <w:rPr>
          <w:rFonts w:cstheme="minorHAnsi"/>
          <w:color w:val="202020"/>
          <w:lang w:val="es-419"/>
        </w:rPr>
      </w:pPr>
    </w:p>
    <w:p w14:paraId="131B4D2A" w14:textId="76F75020" w:rsidR="00573995" w:rsidRPr="00B166E6" w:rsidRDefault="00573995" w:rsidP="00B166E6">
      <w:pPr>
        <w:rPr>
          <w:rFonts w:cstheme="minorHAnsi"/>
          <w:color w:val="202020"/>
          <w:lang w:val="es-419"/>
        </w:rPr>
      </w:pPr>
      <w:r>
        <w:rPr>
          <w:rFonts w:cstheme="minorHAnsi"/>
          <w:color w:val="202020"/>
          <w:lang w:val="es-ES"/>
        </w:rPr>
        <w:t>El árido entra por el</w:t>
      </w:r>
      <w:r w:rsidR="00B166E6">
        <w:rPr>
          <w:rFonts w:cstheme="minorHAnsi"/>
          <w:color w:val="202020"/>
          <w:lang w:val="es-ES"/>
        </w:rPr>
        <w:t xml:space="preserve"> extremo lejano de la sección en este tambor de secado </w:t>
      </w:r>
      <w:r>
        <w:rPr>
          <w:rFonts w:cstheme="minorHAnsi"/>
          <w:color w:val="202020"/>
          <w:lang w:val="es-ES"/>
        </w:rPr>
        <w:t>y se dirige a la cámara de calor. En el extremo del</w:t>
      </w:r>
      <w:r w:rsidR="00B166E6">
        <w:rPr>
          <w:rFonts w:cstheme="minorHAnsi"/>
          <w:color w:val="202020"/>
          <w:lang w:val="es-ES"/>
        </w:rPr>
        <w:t xml:space="preserve"> tambor de secado</w:t>
      </w:r>
      <w:r>
        <w:rPr>
          <w:rFonts w:cstheme="minorHAnsi"/>
          <w:color w:val="202020"/>
          <w:lang w:val="es-ES"/>
        </w:rPr>
        <w:t>, el material es transportado a otro silo. El material caliente sale de la secadora antes de alcanzar una temperatura excesiva, reduciendo así los humos y el olor.</w:t>
      </w:r>
    </w:p>
    <w:p w14:paraId="196BEEAB" w14:textId="77777777" w:rsidR="00573995" w:rsidRPr="00B166E6" w:rsidRDefault="00573995" w:rsidP="00573995">
      <w:pPr>
        <w:rPr>
          <w:rFonts w:cstheme="minorHAnsi"/>
          <w:color w:val="202020"/>
          <w:lang w:val="es-419"/>
        </w:rPr>
      </w:pPr>
    </w:p>
    <w:p w14:paraId="42528B9E" w14:textId="25A06789" w:rsidR="00104A63" w:rsidRPr="00B166E6" w:rsidRDefault="00573995" w:rsidP="00573995">
      <w:pPr>
        <w:rPr>
          <w:lang w:val="es-419"/>
        </w:rPr>
      </w:pPr>
      <w:r>
        <w:rPr>
          <w:lang w:val="es-ES"/>
        </w:rPr>
        <w:t xml:space="preserve">La planta renovada está totalmente revestida e incluye un silenciador y una cubierta en el extremo del elevador para reducir el sonido. </w:t>
      </w:r>
    </w:p>
    <w:p w14:paraId="631C5008" w14:textId="5037200B" w:rsidR="00104A63" w:rsidRPr="00B166E6" w:rsidRDefault="00104A63" w:rsidP="009B3A71">
      <w:pPr>
        <w:spacing w:line="360" w:lineRule="auto"/>
        <w:rPr>
          <w:rFonts w:cs="Arial"/>
          <w:bCs/>
          <w:sz w:val="18"/>
          <w:szCs w:val="18"/>
          <w:lang w:val="es-419"/>
        </w:rPr>
      </w:pPr>
    </w:p>
    <w:p w14:paraId="6DD5175E" w14:textId="77777777" w:rsidR="00104A63" w:rsidRPr="00B166E6" w:rsidRDefault="00104A63" w:rsidP="009B3A71">
      <w:pPr>
        <w:spacing w:line="360" w:lineRule="auto"/>
        <w:rPr>
          <w:rFonts w:cs="Arial"/>
          <w:bCs/>
          <w:sz w:val="18"/>
          <w:szCs w:val="18"/>
          <w:lang w:val="es-419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494"/>
        <w:gridCol w:w="4432"/>
      </w:tblGrid>
      <w:tr w:rsidR="009B3A71" w:rsidRPr="00B166E6" w14:paraId="30353F21" w14:textId="77777777" w:rsidTr="009B3A71">
        <w:trPr>
          <w:trHeight w:val="1874"/>
        </w:trPr>
        <w:tc>
          <w:tcPr>
            <w:tcW w:w="4494" w:type="dxa"/>
          </w:tcPr>
          <w:p w14:paraId="52C3D358" w14:textId="7CE33BA7" w:rsidR="00084D4F" w:rsidRPr="00C90425" w:rsidRDefault="00573995" w:rsidP="009B3A71">
            <w:pPr>
              <w:pStyle w:val="BodyText"/>
              <w:spacing w:line="360" w:lineRule="auto"/>
              <w:rPr>
                <w:rFonts w:cs="Arial"/>
                <w:noProof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34745F9E" wp14:editId="1C7E361B">
                  <wp:extent cx="2253475" cy="1267485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trofit_RAH100_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271" cy="1269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2" w:type="dxa"/>
          </w:tcPr>
          <w:p w14:paraId="3D8FADA9" w14:textId="4552161C" w:rsidR="00084D4F" w:rsidRPr="00B166E6" w:rsidRDefault="00084D4F" w:rsidP="009B3A71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it-IT"/>
              </w:rPr>
            </w:pPr>
            <w:proofErr w:type="spellStart"/>
            <w:r w:rsidRPr="00B166E6">
              <w:rPr>
                <w:rFonts w:ascii="Arial" w:hAnsi="Arial" w:cs="Arial"/>
                <w:i/>
                <w:iCs/>
                <w:sz w:val="16"/>
                <w:szCs w:val="18"/>
                <w:lang w:val="it-IT"/>
              </w:rPr>
              <w:t>Nombre</w:t>
            </w:r>
            <w:proofErr w:type="spellEnd"/>
            <w:r w:rsidRPr="00B166E6">
              <w:rPr>
                <w:rFonts w:ascii="Arial" w:hAnsi="Arial" w:cs="Arial"/>
                <w:i/>
                <w:iCs/>
                <w:sz w:val="16"/>
                <w:szCs w:val="18"/>
                <w:lang w:val="it-IT"/>
              </w:rPr>
              <w:t xml:space="preserve"> del </w:t>
            </w:r>
            <w:proofErr w:type="spellStart"/>
            <w:r w:rsidRPr="00B166E6">
              <w:rPr>
                <w:rFonts w:ascii="Arial" w:hAnsi="Arial" w:cs="Arial"/>
                <w:i/>
                <w:iCs/>
                <w:sz w:val="16"/>
                <w:szCs w:val="18"/>
                <w:lang w:val="it-IT"/>
              </w:rPr>
              <w:t>archivo</w:t>
            </w:r>
            <w:proofErr w:type="spellEnd"/>
            <w:r w:rsidRPr="00B166E6">
              <w:rPr>
                <w:rFonts w:ascii="Arial" w:hAnsi="Arial" w:cs="Arial"/>
                <w:i/>
                <w:iCs/>
                <w:sz w:val="16"/>
                <w:szCs w:val="18"/>
                <w:lang w:val="it-IT"/>
              </w:rPr>
              <w:t>: Retrofit_RAH100_1</w:t>
            </w:r>
          </w:p>
          <w:p w14:paraId="4C060C4D" w14:textId="77777777" w:rsidR="00084D4F" w:rsidRPr="00B166E6" w:rsidRDefault="00084D4F" w:rsidP="009B3A71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it-IT"/>
              </w:rPr>
            </w:pPr>
          </w:p>
          <w:p w14:paraId="1F12D2FF" w14:textId="6D3F0462" w:rsidR="00084D4F" w:rsidRPr="00B166E6" w:rsidRDefault="00084D4F" w:rsidP="009B3A71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it-IT"/>
              </w:rPr>
            </w:pPr>
          </w:p>
        </w:tc>
      </w:tr>
      <w:tr w:rsidR="009B3A71" w:rsidRPr="00B166E6" w14:paraId="6C50EB19" w14:textId="77777777" w:rsidTr="009B3A71">
        <w:trPr>
          <w:trHeight w:val="1874"/>
        </w:trPr>
        <w:tc>
          <w:tcPr>
            <w:tcW w:w="4494" w:type="dxa"/>
          </w:tcPr>
          <w:p w14:paraId="05C39B33" w14:textId="40476748" w:rsidR="00084D4F" w:rsidRPr="00084D4F" w:rsidRDefault="00573995" w:rsidP="009B3A71">
            <w:pPr>
              <w:pStyle w:val="BodyText"/>
              <w:spacing w:line="360" w:lineRule="auto"/>
              <w:rPr>
                <w:noProof/>
              </w:rPr>
            </w:pPr>
            <w:r>
              <w:rPr>
                <w:noProof/>
                <w:lang w:val="en-US" w:eastAsia="zh-CN"/>
              </w:rPr>
              <w:lastRenderedPageBreak/>
              <w:drawing>
                <wp:inline distT="0" distB="0" distL="0" distR="0" wp14:anchorId="0E521751" wp14:editId="63C0982A">
                  <wp:extent cx="2326741" cy="130869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trofit_RAH100_2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2291" cy="131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2" w:type="dxa"/>
          </w:tcPr>
          <w:p w14:paraId="3C25AE92" w14:textId="0B1063E6" w:rsidR="00084D4F" w:rsidRPr="00B166E6" w:rsidRDefault="00084D4F" w:rsidP="009B3A71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it-IT"/>
              </w:rPr>
            </w:pPr>
            <w:proofErr w:type="spellStart"/>
            <w:r w:rsidRPr="00B166E6">
              <w:rPr>
                <w:rFonts w:ascii="Arial" w:hAnsi="Arial" w:cs="Arial"/>
                <w:i/>
                <w:iCs/>
                <w:sz w:val="16"/>
                <w:szCs w:val="18"/>
                <w:lang w:val="it-IT"/>
              </w:rPr>
              <w:t>Nombre</w:t>
            </w:r>
            <w:proofErr w:type="spellEnd"/>
            <w:r w:rsidRPr="00B166E6">
              <w:rPr>
                <w:rFonts w:ascii="Arial" w:hAnsi="Arial" w:cs="Arial"/>
                <w:i/>
                <w:iCs/>
                <w:sz w:val="16"/>
                <w:szCs w:val="18"/>
                <w:lang w:val="it-IT"/>
              </w:rPr>
              <w:t xml:space="preserve"> del </w:t>
            </w:r>
            <w:proofErr w:type="spellStart"/>
            <w:r w:rsidRPr="00B166E6">
              <w:rPr>
                <w:rFonts w:ascii="Arial" w:hAnsi="Arial" w:cs="Arial"/>
                <w:i/>
                <w:iCs/>
                <w:sz w:val="16"/>
                <w:szCs w:val="18"/>
                <w:lang w:val="it-IT"/>
              </w:rPr>
              <w:t>archivo</w:t>
            </w:r>
            <w:proofErr w:type="spellEnd"/>
            <w:r w:rsidRPr="00B166E6">
              <w:rPr>
                <w:rFonts w:ascii="Arial" w:hAnsi="Arial" w:cs="Arial"/>
                <w:i/>
                <w:iCs/>
                <w:sz w:val="16"/>
                <w:szCs w:val="18"/>
                <w:lang w:val="it-IT"/>
              </w:rPr>
              <w:t>: Retrofit_RAH100_2</w:t>
            </w:r>
          </w:p>
          <w:p w14:paraId="0CA6F5FA" w14:textId="77777777" w:rsidR="00084D4F" w:rsidRPr="00B166E6" w:rsidRDefault="00084D4F" w:rsidP="009B3A71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it-IT"/>
              </w:rPr>
            </w:pPr>
          </w:p>
          <w:p w14:paraId="7C37309D" w14:textId="41ED70ED" w:rsidR="00084D4F" w:rsidRPr="00B166E6" w:rsidRDefault="00084D4F" w:rsidP="009B3A71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it-IT"/>
              </w:rPr>
            </w:pPr>
          </w:p>
        </w:tc>
      </w:tr>
      <w:tr w:rsidR="00573995" w:rsidRPr="00B166E6" w14:paraId="0E1E45F4" w14:textId="77777777" w:rsidTr="009B3A71">
        <w:trPr>
          <w:trHeight w:val="1874"/>
        </w:trPr>
        <w:tc>
          <w:tcPr>
            <w:tcW w:w="4494" w:type="dxa"/>
          </w:tcPr>
          <w:p w14:paraId="40D5C822" w14:textId="4A7CB051" w:rsidR="00573995" w:rsidRPr="00084D4F" w:rsidRDefault="00573995" w:rsidP="009B3A71">
            <w:pPr>
              <w:pStyle w:val="BodyText"/>
              <w:spacing w:line="360" w:lineRule="auto"/>
              <w:rPr>
                <w:noProof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C84E52D" wp14:editId="43014371">
                  <wp:extent cx="2326640" cy="1308637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trofit_RAH100_3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6542" cy="1314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2" w:type="dxa"/>
          </w:tcPr>
          <w:p w14:paraId="33FB2622" w14:textId="3E1EACF4" w:rsidR="00573995" w:rsidRPr="00B166E6" w:rsidRDefault="00573995" w:rsidP="00573995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it-IT"/>
              </w:rPr>
            </w:pPr>
            <w:proofErr w:type="spellStart"/>
            <w:r w:rsidRPr="00B166E6">
              <w:rPr>
                <w:rFonts w:ascii="Arial" w:hAnsi="Arial" w:cs="Arial"/>
                <w:i/>
                <w:iCs/>
                <w:sz w:val="16"/>
                <w:szCs w:val="18"/>
                <w:lang w:val="it-IT"/>
              </w:rPr>
              <w:t>Nombre</w:t>
            </w:r>
            <w:proofErr w:type="spellEnd"/>
            <w:r w:rsidRPr="00B166E6">
              <w:rPr>
                <w:rFonts w:ascii="Arial" w:hAnsi="Arial" w:cs="Arial"/>
                <w:i/>
                <w:iCs/>
                <w:sz w:val="16"/>
                <w:szCs w:val="18"/>
                <w:lang w:val="it-IT"/>
              </w:rPr>
              <w:t xml:space="preserve"> del </w:t>
            </w:r>
            <w:proofErr w:type="spellStart"/>
            <w:r w:rsidRPr="00B166E6">
              <w:rPr>
                <w:rFonts w:ascii="Arial" w:hAnsi="Arial" w:cs="Arial"/>
                <w:i/>
                <w:iCs/>
                <w:sz w:val="16"/>
                <w:szCs w:val="18"/>
                <w:lang w:val="it-IT"/>
              </w:rPr>
              <w:t>archivo</w:t>
            </w:r>
            <w:proofErr w:type="spellEnd"/>
            <w:r w:rsidRPr="00B166E6">
              <w:rPr>
                <w:rFonts w:ascii="Arial" w:hAnsi="Arial" w:cs="Arial"/>
                <w:i/>
                <w:iCs/>
                <w:sz w:val="16"/>
                <w:szCs w:val="18"/>
                <w:lang w:val="it-IT"/>
              </w:rPr>
              <w:t>: Retrofit_RAH100_3</w:t>
            </w:r>
          </w:p>
          <w:p w14:paraId="646B941F" w14:textId="77777777" w:rsidR="00573995" w:rsidRPr="00B166E6" w:rsidRDefault="00573995" w:rsidP="009B3A71">
            <w:pPr>
              <w:spacing w:line="360" w:lineRule="auto"/>
              <w:rPr>
                <w:rFonts w:cs="Arial"/>
                <w:bCs/>
                <w:i/>
                <w:sz w:val="16"/>
                <w:szCs w:val="18"/>
                <w:lang w:val="it-IT"/>
              </w:rPr>
            </w:pPr>
          </w:p>
        </w:tc>
      </w:tr>
    </w:tbl>
    <w:p w14:paraId="1B574164" w14:textId="7D745C3C" w:rsidR="007B7C9C" w:rsidRPr="00B166E6" w:rsidRDefault="007B7C9C" w:rsidP="009B3A71">
      <w:pPr>
        <w:spacing w:line="360" w:lineRule="auto"/>
        <w:rPr>
          <w:rFonts w:cs="Arial"/>
          <w:bCs/>
          <w:sz w:val="18"/>
          <w:szCs w:val="18"/>
          <w:lang w:val="it-IT"/>
        </w:rPr>
      </w:pPr>
    </w:p>
    <w:p w14:paraId="1048DE42" w14:textId="77777777" w:rsidR="00765A12" w:rsidRPr="00B166E6" w:rsidRDefault="00765A12" w:rsidP="009B3A71">
      <w:pPr>
        <w:autoSpaceDE w:val="0"/>
        <w:autoSpaceDN w:val="0"/>
        <w:adjustRightInd w:val="0"/>
        <w:spacing w:line="360" w:lineRule="auto"/>
        <w:rPr>
          <w:rFonts w:cs="Arial"/>
          <w:b/>
          <w:noProof/>
          <w:color w:val="000000"/>
          <w:szCs w:val="18"/>
          <w:lang w:val="es-419"/>
        </w:rPr>
      </w:pPr>
      <w:r>
        <w:rPr>
          <w:rFonts w:cs="Arial"/>
          <w:b/>
          <w:bCs/>
          <w:noProof/>
          <w:color w:val="000000"/>
          <w:szCs w:val="18"/>
          <w:lang w:val="es-ES"/>
        </w:rPr>
        <w:t>Contacto</w:t>
      </w:r>
    </w:p>
    <w:p w14:paraId="5683482A" w14:textId="77777777" w:rsidR="00765A12" w:rsidRPr="00B166E6" w:rsidRDefault="00765A12" w:rsidP="009B3A71">
      <w:pPr>
        <w:spacing w:line="360" w:lineRule="auto"/>
        <w:rPr>
          <w:rFonts w:cs="Arial"/>
          <w:bCs/>
          <w:szCs w:val="18"/>
          <w:lang w:val="es-419"/>
        </w:rPr>
      </w:pPr>
      <w:r>
        <w:rPr>
          <w:rFonts w:cs="Arial"/>
          <w:szCs w:val="18"/>
          <w:lang w:val="es-ES"/>
        </w:rPr>
        <w:t>Simone Franz</w:t>
      </w:r>
    </w:p>
    <w:p w14:paraId="05746A53" w14:textId="77777777" w:rsidR="00765A12" w:rsidRPr="00B166E6" w:rsidRDefault="00765A12" w:rsidP="009B3A71">
      <w:pPr>
        <w:spacing w:line="360" w:lineRule="auto"/>
        <w:rPr>
          <w:rFonts w:cs="Arial"/>
          <w:bCs/>
          <w:szCs w:val="18"/>
          <w:lang w:val="es-419"/>
        </w:rPr>
      </w:pPr>
      <w:r>
        <w:rPr>
          <w:rFonts w:cs="Arial"/>
          <w:szCs w:val="18"/>
          <w:lang w:val="es-ES"/>
        </w:rPr>
        <w:t xml:space="preserve">Especialista en plantas en </w:t>
      </w:r>
      <w:proofErr w:type="spellStart"/>
      <w:r>
        <w:rPr>
          <w:rFonts w:cs="Arial"/>
          <w:szCs w:val="18"/>
          <w:lang w:val="es-ES"/>
        </w:rPr>
        <w:t>MarCom</w:t>
      </w:r>
      <w:proofErr w:type="spellEnd"/>
    </w:p>
    <w:p w14:paraId="5E1F9751" w14:textId="77777777" w:rsidR="00765A12" w:rsidRPr="0031038E" w:rsidRDefault="00765A12" w:rsidP="009B3A71">
      <w:pPr>
        <w:spacing w:line="360" w:lineRule="auto"/>
        <w:rPr>
          <w:rFonts w:cs="Arial"/>
          <w:bCs/>
          <w:szCs w:val="18"/>
        </w:rPr>
      </w:pPr>
      <w:r w:rsidRPr="00B166E6">
        <w:rPr>
          <w:rFonts w:cs="Arial"/>
          <w:szCs w:val="18"/>
          <w:lang w:val="de-DE"/>
        </w:rPr>
        <w:t xml:space="preserve">Ammann </w:t>
      </w:r>
      <w:proofErr w:type="spellStart"/>
      <w:r w:rsidRPr="00B166E6">
        <w:rPr>
          <w:rFonts w:cs="Arial"/>
          <w:szCs w:val="18"/>
          <w:lang w:val="de-DE"/>
        </w:rPr>
        <w:t>Switzerland</w:t>
      </w:r>
      <w:proofErr w:type="spellEnd"/>
      <w:r w:rsidRPr="00B166E6">
        <w:rPr>
          <w:rFonts w:cs="Arial"/>
          <w:szCs w:val="18"/>
          <w:lang w:val="de-DE"/>
        </w:rPr>
        <w:t xml:space="preserve"> Ltd</w:t>
      </w:r>
    </w:p>
    <w:p w14:paraId="7CFCDBDC" w14:textId="77777777" w:rsidR="00765A12" w:rsidRPr="0031038E" w:rsidRDefault="00765A12" w:rsidP="009B3A71">
      <w:pPr>
        <w:spacing w:line="360" w:lineRule="auto"/>
        <w:rPr>
          <w:rFonts w:cs="Arial"/>
          <w:bCs/>
          <w:szCs w:val="18"/>
        </w:rPr>
      </w:pPr>
      <w:proofErr w:type="spellStart"/>
      <w:r w:rsidRPr="00B166E6">
        <w:rPr>
          <w:rFonts w:cs="Arial"/>
          <w:szCs w:val="18"/>
          <w:lang w:val="de-DE"/>
        </w:rPr>
        <w:t>Eisenbahnstrasse</w:t>
      </w:r>
      <w:proofErr w:type="spellEnd"/>
      <w:r w:rsidRPr="00B166E6">
        <w:rPr>
          <w:rFonts w:cs="Arial"/>
          <w:szCs w:val="18"/>
          <w:lang w:val="de-DE"/>
        </w:rPr>
        <w:t xml:space="preserve"> 25</w:t>
      </w:r>
    </w:p>
    <w:p w14:paraId="0B8B742C" w14:textId="77777777" w:rsidR="00765A12" w:rsidRPr="0031038E" w:rsidRDefault="00765A12" w:rsidP="009B3A71">
      <w:pPr>
        <w:spacing w:line="360" w:lineRule="auto"/>
        <w:rPr>
          <w:rFonts w:cs="Arial"/>
          <w:bCs/>
          <w:szCs w:val="18"/>
        </w:rPr>
      </w:pPr>
      <w:r w:rsidRPr="00B166E6">
        <w:rPr>
          <w:rFonts w:cs="Arial"/>
          <w:szCs w:val="18"/>
          <w:lang w:val="de-DE"/>
        </w:rPr>
        <w:t>4900 Langenthal</w:t>
      </w:r>
    </w:p>
    <w:p w14:paraId="7FF4692A" w14:textId="77777777" w:rsidR="00765A12" w:rsidRPr="0031038E" w:rsidRDefault="00765A12" w:rsidP="009B3A71">
      <w:pPr>
        <w:spacing w:line="360" w:lineRule="auto"/>
        <w:rPr>
          <w:rFonts w:cs="Arial"/>
          <w:bCs/>
          <w:szCs w:val="18"/>
        </w:rPr>
      </w:pPr>
      <w:r w:rsidRPr="00B166E6">
        <w:rPr>
          <w:rFonts w:cs="Arial"/>
          <w:szCs w:val="18"/>
          <w:lang w:val="de-DE"/>
        </w:rPr>
        <w:t>+41 62 916 61 61</w:t>
      </w:r>
    </w:p>
    <w:p w14:paraId="7D376AE0" w14:textId="112FEB53" w:rsidR="00A57A32" w:rsidRPr="00B166E6" w:rsidRDefault="00E02452" w:rsidP="009B3A71">
      <w:pPr>
        <w:spacing w:line="360" w:lineRule="auto"/>
        <w:rPr>
          <w:rFonts w:cs="Arial"/>
          <w:bCs/>
          <w:szCs w:val="18"/>
          <w:lang w:val="nl-NL"/>
        </w:rPr>
      </w:pPr>
      <w:hyperlink r:id="rId17" w:history="1">
        <w:r w:rsidR="00B87540" w:rsidRPr="00B166E6">
          <w:rPr>
            <w:rStyle w:val="Hyperlink"/>
            <w:rFonts w:cs="Arial"/>
            <w:szCs w:val="18"/>
            <w:lang w:val="nl-NL"/>
          </w:rPr>
          <w:t>simone.franz@ammann.com</w:t>
        </w:r>
      </w:hyperlink>
    </w:p>
    <w:p w14:paraId="37576CFA" w14:textId="77777777" w:rsidR="00A37C79" w:rsidRPr="00B166E6" w:rsidRDefault="00A37C79" w:rsidP="009B3A71">
      <w:pPr>
        <w:spacing w:line="360" w:lineRule="auto"/>
        <w:rPr>
          <w:rFonts w:cs="Arial"/>
          <w:bCs/>
          <w:szCs w:val="18"/>
          <w:lang w:val="nl-NL"/>
        </w:rPr>
      </w:pPr>
    </w:p>
    <w:p w14:paraId="11939F82" w14:textId="77777777" w:rsidR="000A22D2" w:rsidRPr="00B166E6" w:rsidRDefault="000A22D2" w:rsidP="009B3A71">
      <w:pPr>
        <w:spacing w:line="360" w:lineRule="auto"/>
        <w:rPr>
          <w:rFonts w:cs="Arial"/>
          <w:bCs/>
          <w:szCs w:val="18"/>
          <w:lang w:val="nl-NL"/>
        </w:rPr>
      </w:pPr>
      <w:proofErr w:type="spellStart"/>
      <w:r w:rsidRPr="00B166E6">
        <w:rPr>
          <w:rFonts w:cs="Arial"/>
          <w:b/>
          <w:bCs/>
          <w:szCs w:val="18"/>
          <w:lang w:val="nl-NL"/>
        </w:rPr>
        <w:t>Acerca</w:t>
      </w:r>
      <w:proofErr w:type="spellEnd"/>
      <w:r w:rsidRPr="00B166E6">
        <w:rPr>
          <w:rFonts w:cs="Arial"/>
          <w:b/>
          <w:bCs/>
          <w:szCs w:val="18"/>
          <w:lang w:val="nl-NL"/>
        </w:rPr>
        <w:t xml:space="preserve"> de </w:t>
      </w:r>
      <w:proofErr w:type="spellStart"/>
      <w:r w:rsidRPr="00B166E6">
        <w:rPr>
          <w:rFonts w:cs="Arial"/>
          <w:b/>
          <w:bCs/>
          <w:szCs w:val="18"/>
          <w:lang w:val="nl-NL"/>
        </w:rPr>
        <w:t>Ammann</w:t>
      </w:r>
      <w:proofErr w:type="spellEnd"/>
    </w:p>
    <w:p w14:paraId="675AFD50" w14:textId="77777777" w:rsidR="000A22D2" w:rsidRPr="0031038E" w:rsidRDefault="000A22D2" w:rsidP="009B3A71">
      <w:pPr>
        <w:spacing w:line="360" w:lineRule="auto"/>
        <w:rPr>
          <w:rFonts w:cs="Arial"/>
          <w:bCs/>
          <w:szCs w:val="18"/>
        </w:rPr>
      </w:pPr>
      <w:r>
        <w:rPr>
          <w:rFonts w:cs="Arial"/>
          <w:szCs w:val="18"/>
          <w:lang w:val="es-ES"/>
        </w:rPr>
        <w:t>Ammann es una empresa familiar de seis generaciones que produce plantas mezcladoras de hormigón y asfalto, compactadoras y pavimentadoras de asfalto en nueve centros de producción de Europa, China, India y Brasil. Su especialidad principal es la construcción de carreteras e infraestructura de transporte. Visite www.ammann.com para obtener más información.</w:t>
      </w:r>
    </w:p>
    <w:p w14:paraId="63496424" w14:textId="77777777" w:rsidR="000A22D2" w:rsidRPr="0031038E" w:rsidRDefault="000A22D2" w:rsidP="009B3A71">
      <w:pPr>
        <w:spacing w:line="360" w:lineRule="auto"/>
        <w:rPr>
          <w:rFonts w:cs="Arial"/>
          <w:bCs/>
          <w:szCs w:val="18"/>
        </w:rPr>
      </w:pPr>
    </w:p>
    <w:p w14:paraId="1AD185D2" w14:textId="77777777" w:rsidR="009B3A71" w:rsidRPr="0031038E" w:rsidRDefault="009B3A71">
      <w:pPr>
        <w:spacing w:line="360" w:lineRule="auto"/>
        <w:rPr>
          <w:rFonts w:cs="Arial"/>
          <w:bCs/>
          <w:szCs w:val="18"/>
        </w:rPr>
      </w:pPr>
    </w:p>
    <w:sectPr w:rsidR="009B3A71" w:rsidRPr="0031038E" w:rsidSect="00502EC8">
      <w:headerReference w:type="default" r:id="rId18"/>
      <w:footerReference w:type="default" r:id="rId19"/>
      <w:pgSz w:w="11906" w:h="16838" w:code="9"/>
      <w:pgMar w:top="1560" w:right="1020" w:bottom="1191" w:left="1984" w:header="51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E6546" w14:textId="77777777" w:rsidR="00E02452" w:rsidRPr="001E6F22" w:rsidRDefault="00E02452">
      <w:r>
        <w:separator/>
      </w:r>
    </w:p>
  </w:endnote>
  <w:endnote w:type="continuationSeparator" w:id="0">
    <w:p w14:paraId="78E0CF63" w14:textId="77777777" w:rsidR="00E02452" w:rsidRPr="001E6F22" w:rsidRDefault="00E02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Dingbats">
    <w:panose1 w:val="020B0604020202020204"/>
    <w:charset w:val="02"/>
    <w:family w:val="decorative"/>
    <w:notTrueType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D0D4D" w14:textId="44C3C6F6" w:rsidR="002E44DE" w:rsidRPr="00B166E6" w:rsidRDefault="008F00B9">
    <w:pPr>
      <w:rPr>
        <w:lang w:val="es-419"/>
      </w:rPr>
    </w:pPr>
    <w:r>
      <w:rPr>
        <w:sz w:val="14"/>
        <w:lang w:val="es-ES"/>
      </w:rPr>
      <w:t>www.ammann.com | Alianza productiva para toda la vida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17EE5" w14:textId="77777777" w:rsidR="00E02452" w:rsidRPr="001E6F22" w:rsidRDefault="00E02452">
      <w:r>
        <w:separator/>
      </w:r>
    </w:p>
  </w:footnote>
  <w:footnote w:type="continuationSeparator" w:id="0">
    <w:p w14:paraId="117E0057" w14:textId="77777777" w:rsidR="00E02452" w:rsidRPr="001E6F22" w:rsidRDefault="00E02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97F1E" w14:textId="5D5FCB06" w:rsidR="00D46161" w:rsidRPr="001E6F22" w:rsidRDefault="008F00B9" w:rsidP="00D46161">
    <w:pPr>
      <w:pStyle w:val="Invisible"/>
    </w:pPr>
    <w:r>
      <w:rPr>
        <w:noProof/>
        <w:lang w:val="en-US" w:eastAsia="zh-CN"/>
      </w:rPr>
      <w:drawing>
        <wp:anchor distT="0" distB="0" distL="114300" distR="114300" simplePos="0" relativeHeight="251660288" behindDoc="0" locked="0" layoutInCell="1" allowOverlap="1" wp14:anchorId="103B60C3" wp14:editId="64E370E9">
          <wp:simplePos x="0" y="0"/>
          <wp:positionH relativeFrom="column">
            <wp:posOffset>3755822</wp:posOffset>
          </wp:positionH>
          <wp:positionV relativeFrom="paragraph">
            <wp:posOffset>-635</wp:posOffset>
          </wp:positionV>
          <wp:extent cx="2051685" cy="672465"/>
          <wp:effectExtent l="0" t="0" r="0" b="0"/>
          <wp:wrapNone/>
          <wp:docPr id="51" name="Grafik 51" descr="Ein Bild, das Objekt enthält.&#10;&#10;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mmann_Logo_Colour_Positiv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685" cy="672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6C9B2E"/>
    <w:name w:val="20120102183848895346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FCA5C2"/>
    <w:name w:val="20120102183848894517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F28110"/>
    <w:name w:val="20120102183848892314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5EB278"/>
    <w:name w:val="20120102183848900955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BA7BB4"/>
    <w:name w:val="2012010218384890909919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8601A"/>
    <w:name w:val="20120102183848907323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2E7E62"/>
    <w:name w:val="20120102183848909994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9E7916"/>
    <w:name w:val="2012010218384890198315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1AA382A"/>
    <w:name w:val="201201021838489086719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BE79F2"/>
    <w:name w:val="20120102183848924540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778"/>
    <w:multiLevelType w:val="multilevel"/>
    <w:tmpl w:val="570499A8"/>
    <w:name w:val="201201021838489220836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 w15:restartNumberingAfterBreak="0">
    <w:nsid w:val="00C378C9"/>
    <w:multiLevelType w:val="multilevel"/>
    <w:tmpl w:val="A4028272"/>
    <w:name w:val="2012010218384892945374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D7334C"/>
    <w:multiLevelType w:val="multilevel"/>
    <w:tmpl w:val="0807001F"/>
    <w:name w:val="201201021838489246875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2A767C"/>
    <w:multiLevelType w:val="multilevel"/>
    <w:tmpl w:val="0809001D"/>
    <w:name w:val="201201021838489289860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CB7513B"/>
    <w:multiLevelType w:val="multilevel"/>
    <w:tmpl w:val="A4028272"/>
    <w:name w:val="2012010218384892140229"/>
    <w:numStyleLink w:val="Headings"/>
  </w:abstractNum>
  <w:abstractNum w:abstractNumId="15" w15:restartNumberingAfterBreak="0">
    <w:nsid w:val="25D7700A"/>
    <w:multiLevelType w:val="multilevel"/>
    <w:tmpl w:val="D1FC3B74"/>
    <w:name w:val="2012010218384892415352"/>
    <w:lvl w:ilvl="0">
      <w:start w:val="1"/>
      <w:numFmt w:val="decimal"/>
      <w:pStyle w:val="ListWithNumb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6" w15:restartNumberingAfterBreak="0">
    <w:nsid w:val="358A1D17"/>
    <w:multiLevelType w:val="multilevel"/>
    <w:tmpl w:val="0807001D"/>
    <w:name w:val="201201021838489352766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5D40EF"/>
    <w:multiLevelType w:val="multilevel"/>
    <w:tmpl w:val="0809001D"/>
    <w:name w:val="20120102183848938628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6C603F3"/>
    <w:multiLevelType w:val="multilevel"/>
    <w:tmpl w:val="0809001D"/>
    <w:name w:val="201201021838489359175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A395295"/>
    <w:multiLevelType w:val="multilevel"/>
    <w:tmpl w:val="0807001D"/>
    <w:name w:val="20120102183848936705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CDB6CD0"/>
    <w:multiLevelType w:val="multilevel"/>
    <w:tmpl w:val="0DDC3340"/>
    <w:name w:val="2007071614014442322377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1" w15:restartNumberingAfterBreak="0">
    <w:nsid w:val="40C80869"/>
    <w:multiLevelType w:val="hybridMultilevel"/>
    <w:tmpl w:val="99086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20975"/>
    <w:multiLevelType w:val="multilevel"/>
    <w:tmpl w:val="A4028272"/>
    <w:name w:val="2012010218384893168545"/>
    <w:numStyleLink w:val="Headings"/>
  </w:abstractNum>
  <w:abstractNum w:abstractNumId="23" w15:restartNumberingAfterBreak="0">
    <w:nsid w:val="4E056D82"/>
    <w:multiLevelType w:val="multilevel"/>
    <w:tmpl w:val="08070023"/>
    <w:name w:val="201201021838489394019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4F677468"/>
    <w:multiLevelType w:val="multilevel"/>
    <w:tmpl w:val="0809001D"/>
    <w:name w:val="201201021838489548430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BCE4007"/>
    <w:multiLevelType w:val="multilevel"/>
    <w:tmpl w:val="0809001D"/>
    <w:name w:val="20120102183848953668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8751FEC"/>
    <w:multiLevelType w:val="multilevel"/>
    <w:tmpl w:val="0809001D"/>
    <w:name w:val="201201021838489571929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CE14EFA"/>
    <w:multiLevelType w:val="multilevel"/>
    <w:tmpl w:val="CC80008A"/>
    <w:name w:val="2012010218384895661843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28" w15:restartNumberingAfterBreak="0">
    <w:nsid w:val="6EAF062F"/>
    <w:multiLevelType w:val="multilevel"/>
    <w:tmpl w:val="08070023"/>
    <w:name w:val="2012010218384895099777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7ADC1B1C"/>
    <w:multiLevelType w:val="multilevel"/>
    <w:tmpl w:val="EE5A9B94"/>
    <w:name w:val="2012010218384895520395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30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7"/>
  </w:num>
  <w:num w:numId="13">
    <w:abstractNumId w:val="15"/>
  </w:num>
  <w:num w:numId="14">
    <w:abstractNumId w:val="30"/>
  </w:num>
  <w:num w:numId="15">
    <w:abstractNumId w:val="29"/>
  </w:num>
  <w:num w:numId="16">
    <w:abstractNumId w:val="20"/>
  </w:num>
  <w:num w:numId="17">
    <w:abstractNumId w:val="26"/>
  </w:num>
  <w:num w:numId="18">
    <w:abstractNumId w:val="13"/>
  </w:num>
  <w:num w:numId="19">
    <w:abstractNumId w:val="25"/>
  </w:num>
  <w:num w:numId="20">
    <w:abstractNumId w:val="24"/>
  </w:num>
  <w:num w:numId="21">
    <w:abstractNumId w:val="17"/>
  </w:num>
  <w:num w:numId="22">
    <w:abstractNumId w:val="18"/>
  </w:num>
  <w:num w:numId="23">
    <w:abstractNumId w:val="28"/>
  </w:num>
  <w:num w:numId="24">
    <w:abstractNumId w:val="16"/>
  </w:num>
  <w:num w:numId="25">
    <w:abstractNumId w:val="12"/>
  </w:num>
  <w:num w:numId="26">
    <w:abstractNumId w:val="19"/>
  </w:num>
  <w:num w:numId="27">
    <w:abstractNumId w:val="23"/>
  </w:num>
  <w:num w:numId="28">
    <w:abstractNumId w:val="11"/>
  </w:num>
  <w:num w:numId="29">
    <w:abstractNumId w:val="14"/>
  </w:num>
  <w:num w:numId="30">
    <w:abstractNumId w:val="2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7. April 2013"/>
    <w:docVar w:name="Date.Format.Long.dateValue" w:val="41371"/>
    <w:docVar w:name="OawAttachedTemplate" w:val="Blank.owt"/>
    <w:docVar w:name="OawBuiltInDocProps" w:val="&lt;OawBuiltInDocProps&gt;&lt;default profileUID=&quot;0&quot;&gt;&lt;word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word&gt;&lt;PDF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PDF&gt;&lt;/default&gt;&lt;/OawBuiltInDocProps&gt;_x000d_"/>
    <w:docVar w:name="OawCreatedWithOfficeatworkVersion" w:val="4.1 SP2 (4.1.2120)"/>
    <w:docVar w:name="OawCreatedWithProjectID" w:val="ammann"/>
    <w:docVar w:name="OawCreatedWithProjectVersion" w:val="17"/>
    <w:docVar w:name="OawDate.Manual" w:val="&lt;document&gt;&lt;OawDateManual name=&quot;Date.Format.Long&quot;&gt;&lt;profile type=&quot;default&quot; UID=&quot;&quot; sameAsDefault=&quot;0&quot;&gt;&lt;format UID=&quot;2011102717430161835573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&lt;OawAnchor name=&quot;LogoP1&quot;&gt;&lt;profile type=&quot;default&quot; UID=&quot;&quot; sameAsDefault=&quot;0&quot;&gt;&lt;/profile&gt;&lt;/OawAnchor&gt;&lt;OawAnchor name=&quot;LogoPn&quot;&gt;&lt;profile type=&quot;default&quot; UID=&quot;&quot; sameAsDefault=&quot;0&quot;&gt;&lt;/profile&gt;&lt;/OawAnchor&gt;&lt;OawBookmark name=&quot;Text&quot;&gt;&lt;profile type=&quot;default&quot; UID=&quot;&quot; sameAsDefault=&quot;0&quot;&gt;&lt;/profile&gt;&lt;/OawBookmark&gt;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/OawDocProperty&gt;&lt;OawDocProperty name=&quot;Organisation.Footer10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0&quot;/&gt;&lt;/type&gt;&lt;/profile&gt;&lt;/OawDocProperty&gt;&lt;OawDocProperty name=&quot;Organisation.Footer9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9&quot;/&gt;&lt;/type&gt;&lt;/profile&gt;&lt;/OawDocProperty&gt;&lt;OawDocProperty name=&quot;Organisation.Footer8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8&quot;/&gt;&lt;/type&gt;&lt;/profile&gt;&lt;/OawDocProperty&gt;&lt;OawDocProperty name=&quot;Organisation.Footer7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7&quot;/&gt;&lt;/type&gt;&lt;/profile&gt;&lt;/OawDocProperty&gt;&lt;OawDocProperty name=&quot;Organisation.Footer6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6&quot;/&gt;&lt;/type&gt;&lt;/profile&gt;&lt;/OawDocProperty&gt;&lt;OawDocProperty name=&quot;Organisation.Footer5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5&quot;/&gt;&lt;/type&gt;&lt;/profile&gt;&lt;/OawDocProperty&gt;&lt;OawDocProperty name=&quot;Organisation.Footer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4&quot;/&gt;&lt;/type&gt;&lt;/profile&gt;&lt;/OawDocProperty&gt;&lt;OawDocProperty name=&quot;Organisation.Footer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3&quot;/&gt;&lt;/type&gt;&lt;/profile&gt;&lt;/OawDocProperty&gt;&lt;OawDocProperty name=&quot;Organisation.Footer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2&quot;/&gt;&lt;/type&gt;&lt;/profile&gt;&lt;/OawDocProperty&gt;&lt;OawDocProperty name=&quot;Organisation.Footer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&quot;/&gt;&lt;/type&gt;&lt;/profile&gt;&lt;/OawDocProperty&gt;&lt;OawDocProperty name=&quot;Organisation.FooterGroup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Group&quot;/&gt;&lt;/type&gt;&lt;/profile&gt;&lt;/OawDocProperty&gt;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&lt;OawDocProperty name=&quot;OutputTyp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&lt;OawDocProperty name=&quot;Organisation.Organisa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&quot;/&gt;&lt;/type&gt;&lt;/profile&gt;&lt;/OawDocProperty&gt;&lt;OawDocProperty name=&quot;CustomField.Classifica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lassification&quot;/&gt;&lt;/type&gt;&lt;/profile&gt;&lt;/OawDocProperty&gt;&lt;OawDocProperty name=&quot;CustomField.Subject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Subject&quot;/&gt;&lt;/type&gt;&lt;/profile&gt;&lt;/OawDocProperty&gt;&lt;OawDocProperty name=&quot;Organisation.IntroductionBeforeSubjec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roductionBeforeSubject&quot;/&gt;&lt;/type&gt;&lt;/profile&gt;&lt;/OawDocProperty&gt;&lt;OawDocProperty name=&quot;Doc.PagesSuffi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sSuffix&quot;/&gt;&lt;/type&gt;&lt;/profile&gt;&lt;/OawDocProperty&gt;&lt;OawDocProperty name=&quot;CustomField.DocumentTypeBlank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ocumentTypeBlank&quot;/&gt;&lt;/type&gt;&lt;/profile&gt;&lt;/OawDocProperty&gt;_x000d__x0009_&lt;OawDocProperty name=&quot;CustomField.Date&quot;&gt;&lt;profile type=&quot;default&quot; UID=&quot;&quot; sameAsDefault=&quot;0&quot;&gt;&lt;documentProperty UID=&quot;2004112217333376588294&quot; dataSourceUID=&quot;prj.2004111209271974627605&quot;/&gt;&lt;type type=&quot;OawCustomFields&quot;&gt;&lt;OawCustomFields field=&quot;Date&quot;/&gt;&lt;/type&gt;&lt;/profile&gt;&lt;/OawDocProperty&gt;_x000d_&lt;/document&gt;_x000d_"/>
    <w:docVar w:name="OawDistributionEnabled" w:val="&lt;empty/&gt;"/>
    <w:docVar w:name="OawDocProp.2002122011014149059130932" w:val="&lt;source&gt;&lt;Fields List=&quot;Footer10|Footer9|Footer8|Footer7|Footer6|Footer5|Footer4|Footer3|Footer2|Footer1|FooterGroup|Organisation|IntroductionBeforeSubject&quot;/&gt;&lt;profile type=&quot;default&quot; UID=&quot;&quot; sameAsDefault=&quot;0&quot;&gt;&lt;OawDocProperty name=&quot;Organisation.Footer10&quot; field=&quot;Footer10&quot;/&gt;&lt;OawDocProperty name=&quot;Organisation.Footer9&quot; field=&quot;Footer9&quot;/&gt;&lt;OawDocProperty name=&quot;Organisation.Footer8&quot; field=&quot;Footer8&quot;/&gt;&lt;OawDocProperty name=&quot;Organisation.Footer7&quot; field=&quot;Footer7&quot;/&gt;&lt;OawDocProperty name=&quot;Organisation.Footer6&quot; field=&quot;Footer6&quot;/&gt;&lt;OawDocProperty name=&quot;Organisation.Footer5&quot; field=&quot;Footer5&quot;/&gt;&lt;OawDocProperty name=&quot;Organisation.Footer4&quot; field=&quot;Footer4&quot;/&gt;&lt;OawDocProperty name=&quot;Organisation.Footer3&quot; field=&quot;Footer3&quot;/&gt;&lt;OawDocProperty name=&quot;Organisation.Footer2&quot; field=&quot;Footer2&quot;/&gt;&lt;OawDocProperty name=&quot;Organisation.Footer1&quot; field=&quot;Footer1&quot;/&gt;&lt;OawDocProperty name=&quot;Organisation.FooterGroup&quot; field=&quot;FooterGroup&quot;/&gt;&lt;OawDocProperty name=&quot;Organisation.Organisation&quot; field=&quot;Organisation&quot;/&gt;&lt;OawDocProperty name=&quot;Organisation.IntroductionBeforeSubject&quot; field=&quot;IntroductionBeforeSubject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OawDocProperty name=&quot;Doc.PagesSuffix&quot; field=&quot;Doc.PagesSuffix&quot;/&gt;&lt;/profile&gt;&lt;profile type=&quot;print&quot; UID=&quot;2003010711185094343750537&quot; sameAsDefault=&quot;0&quot;&gt;&lt;SQL&gt;SELECT Value, UID FROM Data WHERE LCID = '%WhereLCID%';&lt;/SQL&gt;&lt;OawDocProperty name=&quot;OutputType&quot; field=&quot;Doc.Draft&quot;/&gt;&lt;/profile&gt;&lt;profile type=&quot;print&quot; UID=&quot;3&quot; sameAsDefault=&quot;0&quot;&gt;&lt;SQL&gt;SELECT Value, UID FROM Data WHERE LCID = '%WhereLCID%';&lt;/SQL&gt;&lt;OawDocProperty name=&quot;OutputType&quot; field=&quot;Doc.Internal&quot;/&gt;&lt;/profile&gt;&lt;profile type=&quot;send&quot; UID=&quot;2003010711200895123470110&quot; sameAsDefault=&quot;0&quot;&gt;&lt;SQL&gt;SELECT Value, UID FROM Data WHERE LCID = '%WhereLCID%';&lt;/SQL&gt;&lt;OawDocProperty name=&quot;OutputType&quot; field=&quot;Doc.Draft&quot;/&gt;&lt;/profile&gt;&lt;profile type=&quot;save&quot; UID=&quot;2004062216425255253277&quot; sameAsDefault=&quot;0&quot;&gt;&lt;SQL&gt;SELECT Value, UID FROM Data WHERE LCID = '%WhereLCID%';&lt;/SQL&gt;&lt;OawDocProperty name=&quot;OutputType&quot; field=&quot;Doc.Draft&quot;/&gt;&lt;/profile&gt;&lt;/source&gt;"/>
    <w:docVar w:name="OawDocProp.2004112217333376588294" w:val="&lt;source&gt;&lt;Fields List=&quot;Classification|Subject|DocumentTypeBlank|Date&quot;/&gt;&lt;profile type=&quot;default&quot; UID=&quot;&quot; sameAsDefault=&quot;0&quot;&gt;&lt;OawDocProperty name=&quot;CustomField.Classification&quot; field=&quot;Classification&quot;/&gt;&lt;OawDocProperty name=&quot;CustomField.Subject&quot; field=&quot;Subject&quot;/&gt;&lt;OawDocProperty name=&quot;CustomField.DocumentTypeBlank&quot; field=&quot;DocumentTypeBlank&quot;/&gt;&lt;OawDocProperty name=&quot;CustomField.Date&quot; field=&quot;Dat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Source" w:val="&lt;DocProps&gt;&lt;DocProp UID=&quot;2003080714212273705547&quot; EntryUID=&quot;2011120810105372079876&quot;&gt;&lt;Field Name=&quot;UID&quot; Value=&quot;2011120810105372079876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YourReferenc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02122011014149059130932&quot; EntryUID=&quot;2004123010144120300001&quot;&gt;&lt;Field Name=&quot;UID&quot; Value=&quot;2004123010144120300001&quot;/&gt;&lt;Field Name=&quot;IDName&quot; Value=&quot;(Custom)&quot;/&gt;&lt;Field Name=&quot;Organisation&quot; Value=&quot;Ammann Schweiz AG&quot;/&gt;&lt;Field Name=&quot;ReturnAddress&quot; Value=&quot;Ammann Schweiz AG, CH-4901 Langenthal&quot;/&gt;&lt;Field Name=&quot;Footer10&quot; Value=&quot;&quot;/&gt;&lt;Field Name=&quot;Footer9&quot; Value=&quot;&quot;/&gt;&lt;Field Name=&quot;Footer8&quot; Value=&quot;&quot;/&gt;&lt;Field Name=&quot;Footer7&quot; Value=&quot;&quot;/&gt;&lt;Field Name=&quot;Footer6&quot; Value=&quot;&quot;/&gt;&lt;Field Name=&quot;Footer5&quot; Value=&quot;&quot;/&gt;&lt;Field Name=&quot;Footer4&quot; Value=&quot;&quot;/&gt;&lt;Field Name=&quot;Footer3&quot; Value=&quot;&quot;/&gt;&lt;Field Name=&quot;Footer2&quot; Value=&quot;Ammann Schweiz AG | Eisenbahnstrasse 25 | CH-4901 Langenthal&quot;/&gt;&lt;Field Name=&quot;Footer1&quot; Value=&quot;Tel. +41 62 916 61 61 | Fax +41 62 916 64 02 | info.aag@ammann-group.com&quot;/&gt;&lt;Field Name=&quot;FooterGroup&quot; Value=&quot;www.ammann-group.com | Productivity Partnership for a Lifetime&quot;/&gt;&lt;Field Name=&quot;LogoA4PortraitColor&quot; Value=&quot;%Logos%\Ammann_4f_A4_de.2100.255.wmf&quot;/&gt;&lt;Field Name=&quot;LogoA4PortraitBlackWhite&quot; Value=&quot;%Logos%\Ammann_sw_A4_de.2100.255.wmf&quot;/&gt;&lt;Field Name=&quot;LogoLetterPortraitColor&quot; Value=&quot;%Logos%\Ammann_4f_letter_de.2100.255.wmf&quot;/&gt;&lt;Field Name=&quot;LogoLetterPortraitBlackWhite&quot; Value=&quot;%Logos%\Ammann_sw_letter_de.2100.255.wmf&quot;/&gt;&lt;Field Name=&quot;EMailSignatureLine1&quot; Value=&quot;Eisenbahnstrasse 25 | CH-4901 Langenthal&quot;/&gt;&lt;Field Name=&quot;EMailSignatureLine2&quot; Value=&quot;Tel. +41 62 916 61 61 | Fax +41 62 916 67 60&quot;/&gt;&lt;Field Name=&quot;EMailSignatureLine3&quot; Value=&quot;&quot;/&gt;&lt;Field Name=&quot;EMailSignatureLine4&quot; Value=&quot;&quot;/&gt;&lt;Field Name=&quot;EMailSignatureLine5&quot; Value=&quot;&quot;/&gt;&lt;Field Name=&quot;EMailAdditionalInformationLine1&quot; Value=&quot;&quot;/&gt;&lt;Field Name=&quot;EMailAdditionalInformationLine2&quot; Value=&quot;&quot;/&gt;&lt;Field Name=&quot;EMailAdditionalInformationLine3&quot; Value=&quot;&quot;/&gt;&lt;Field Name=&quot;EMailAdditionalInformationLine4&quot; Value=&quot;&quot;/&gt;&lt;Field Name=&quot;EMailAdditionalInformationLine5&quot; Value=&quot;&quot;/&gt;&lt;Field Name=&quot;EMailAdditionalInformationLine6&quot; Value=&quot;&quot;/&gt;&lt;Field Name=&quot;EMailAdditionalInformationLine7&quot; Value=&quot;&quot;/&gt;&lt;Field Name=&quot;EMailAdditionalInformationLine8&quot; Value=&quot;&quot;/&gt;&lt;Field Name=&quot;EMailAdditionalInformationLine9&quot; Value=&quot;&quot;/&gt;&lt;Field Name=&quot;EMailAdditionalInformationLine10&quot; Value=&quot;&quot;/&gt;&lt;Field Name=&quot;Internet&quot; Value=&quot;www.ammann-group.com&quot;/&gt;&lt;Field Name=&quot;RecipientHorizontalPosition&quot; Value=&quot;left&quot;/&gt;&lt;Field Name=&quot;RecipientVerticalOffset&quot; Value=&quot;&quot;/&gt;&lt;Field Name=&quot;IntroductionBeforeSubject&quot; Value=&quot;&quot;/&gt;&lt;Field Name=&quot;PowerPointLogo&quot; Value=&quot;%Logos%\Powerpoint_Kopfbau_Ammann_4f.png&quot;/&gt;&lt;Field Name=&quot;PowerPointFooter&quot; Value=&quot;© Ammann Group&quot;/&gt;&lt;/DocProp&gt;&lt;DocProp UID=&quot;2011110908564347819317&quot; EntryUID=&quot;2003121817293296325874&quot;&gt;&lt;Field Name=&quot;UID&quot; Value=&quot;2003121817293296325874&quot;/&gt;&lt;Field Name=&quot;IDName&quot; Value=&quot;(None)&quot;/&gt;&lt;Field Name=&quot;LogoA4PortraitColor&quot; Value=&quot;&quot;/&gt;&lt;Field Name=&quot;LogoA4PortraitBlackWhite&quot; Value=&quot;&quot;/&gt;&lt;Field Name=&quot;LogoLetterPortraitColor&quot; Value=&quot;&quot;/&gt;&lt;Field Name=&quot;LogoLetterPortraitBlackWhite&quot; Value=&quot;&quot;/&gt;&lt;/DocProp&gt;&lt;DocProp UID=&quot;200604050949528466286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191811121321310321301031x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201058384723401057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3061115381095709037&quot; EntryUID=&quot;2003121817293296325874&quot;&gt;&lt;Field Name=&quot;UID&quot; Value=&quot;2003121817293296325874&quot;/&gt;&lt;Field Name=&quot;IDName&quot; Value=&quot;(None)&quot;/&gt;&lt;Field Name=&quot;Name&quot; Value=&quot;&quot;/&gt;&lt;Field Name=&quot;Function&quot; Value=&quot;&quot;/&gt;&lt;Field Name=&quot;Phone&quot; Value=&quot;&quot;/&gt;&lt;Field Name=&quot;Mobile&quot; Value=&quot;&quot;/&gt;&lt;Field Name=&quot;Fax&quot; Value=&quot;&quot;/&gt;&lt;Field Name=&quot;EMail&quot; Value=&quot;&quot;/&gt;&lt;Field Name=&quot;Signature&quot; Value=&quot;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04112217333376588294&quot; EntryUID=&quot;2004123010144120300001&quot;&gt;&lt;Field Name=&quot;UID&quot; Value=&quot;2004123010144120300001&quot;/&gt;&lt;Field Name=&quot;DocumentTypeBlank&quot; Value=&quot;&quot;/&gt;&lt;Field Name=&quot;Date&quot; Value=&quot;24. Mai 2017&quot;/&gt;&lt;Field Name=&quot;Classification&quot; Value=&quot;&quot;/&gt;&lt;Field Name=&quot;Subject&quot; Value=&quot;Medienmitteilung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67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Item Type=&quot;Button&quot; IDName=&quot;Description&quot;  Icon=&quot;3114&quot; Label=&quot;&amp;lt;translate&amp;gt;Style.Description&amp;lt;/translate&amp;gt;&quot; Command=&quot;StyleApply&quot; Parameter=&quot;Description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900&quot; Icon=&quot;3546&quot; Label=&quot;&amp;lt;translate&amp;gt;Style.Topic900&amp;lt;/translate&amp;gt;&quot; Command=&quot;StyleApply&quot; Parameter=&quot;Topic90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to&gt;&lt;value type=&quot;OawDocProperty&quot; name=&quot;Recipient.EMail&quot;&gt;&lt;separator text=&quot;&quot;&gt;&lt;/separator&gt;&lt;format text=&quot;&quot;&gt;&lt;/format&gt;&lt;/value&gt;&lt;/to&gt;&lt;subject&gt;&lt;value type=&quot;OawDocProperty&quot; name=&quot;Bookmark.Subject&quot;&gt;&lt;separator text=&quot;&quot;&gt;&lt;/separator&gt;&lt;format text=&quot;&quot;&gt;&lt;/format&gt;&lt;/value&gt;&lt;/subject&gt;&lt;/mail&gt;&lt;word/&gt;&lt;PDF/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send profileUID=&quot;2006121210395821292110&quot;&gt;&lt;mail&gt;&lt;cc&gt;&lt;/cc&gt;&lt;bcc&gt;&lt;/bcc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/OawOMS&gt;_x000d_"/>
    <w:docVar w:name="oawPaperSize" w:val="2"/>
    <w:docVar w:name="OawPrint.200301071118509434375053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Type&quot; field=&quot;Doc.Internal&quot;/&gt;&lt;/documentProperty&gt;&lt;/source&gt;"/>
    <w:docVar w:name="OawPrinterTray.2003010711185094343750537" w:val="document.firstpage:=2003061718080779000241;document.otherpages:=2003061718080779000241;"/>
    <w:docVar w:name="OawPrinterTray.2006120711380151760646" w:val="document.firstpage:=2003061718064858105452;document.otherpages:=2003061718080779000241;"/>
    <w:docVar w:name="OawPrinterTray.3" w:val="document.firstpage:=2003061718080779000241;document.otherpages:=2003061718080779000241;"/>
    <w:docVar w:name="OawPrinterTray.4" w:val="document.firstpage:=2003061718064858105452;document.otherpages:=2003061718080779000241;"/>
    <w:docVar w:name="OawPrintRestore.2003010711185094343750537" w:val="&lt;source&gt;&lt;documentProperty UID=&quot;&quot;&gt;&lt;Fields List=&quot;&quot;/&gt;&lt;OawDocProperty name=&quot;OutputType&quot; field=&quot;&quot;/&gt;&lt;/documentProperty&gt;&lt;/source&gt;"/>
    <w:docVar w:name="OawPrintRestore.3" w:val="&lt;source&gt;&lt;documentProperty UID=&quot;&quot;&gt;&lt;Fields List=&quot;&quot;/&gt;&lt;OawDocProperty name=&quot;OutputType&quot; field=&quot;&quot;/&gt;&lt;/documentProperty&gt;&lt;/source&gt;"/>
    <w:docVar w:name="OawProjectID" w:val="ammann"/>
    <w:docVar w:name="OawRecipients" w:val="&lt;Recipients&gt;&lt;Recipient&gt;&lt;UID&gt;2011120810105372079876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YourReference&gt;&lt;/YourReferenc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&lt;/Introduction&gt;&lt;Closing&gt;&lt;/Closing&gt;&lt;FormattedFullAddress&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aveRestore.2004062216425255253277" w:val="&lt;source&gt;&lt;documentProperty UID=&quot;&quot;&gt;&lt;Fields List=&quot;&quot;/&gt;&lt;OawDocProperty name=&quot;OutputType&quot; field=&quot;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1110908564347819317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endRestore.2003010711200895123470110" w:val="&lt;source&gt;&lt;documentProperty UID=&quot;&quot;&gt;&lt;Fields List=&quot;&quot;/&gt;&lt;OawDocProperty name=&quot;OutputType&quot; field=&quot;&quot;/&gt;&lt;/documentProperty&gt;&lt;/source&gt;"/>
    <w:docVar w:name="OawTemplateProperties" w:val="password:=&lt;Semicolon/&gt;MnO`rrvnqc.=;jumpToFirstField:=1;dotReverenceRemove:=1;resizeA4Letter:=1;unpdateDocPropsOnNewOnly:=0;showAllNoteItems:=0;CharCodeChecked:=;CharCodeUnchecked:=;WizardSteps:=5|0|1|4;DocumentTitle:=;DisplayName:=&lt;translate&gt;Ribbon.Blank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4011258946758&quot; Label=&quot;&amp;lt;translate&amp;gt;Doc.AttentionTo&amp;lt;/translate&amp;g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MasterProperty IDName=&quot;CustomFields&quot;&gt;_x000d__x0009__x0009__x0009_&lt;Field IDName=&quot;Date&quot;&gt;&lt;Mandatory/&gt;&lt;/Field&gt;_x000d__x0009__x0009__x0009_&lt;Field IDName=&quot;Subject&quot;&gt;&lt;Mandatory/&gt;&lt;/Field&gt;_x000d__x0009__x0009_&lt;/MasterProperty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/TemplPropsStm&gt;"/>
    <w:docVar w:name="officeatworkWordMasterTemplateConfiguration" w:val="&lt;!--Created with officeatwork--&gt;_x000d__x000a_&lt;WordMasterTemplateConfiguration&gt;_x000d__x000a_  &lt;LayoutSets&gt;_x000d__x000a_    &lt;LayoutSet IdName=&quot;All&quot; Label=&quot;All&quot; IsSelected=&quot;false&quot; IsExpanded=&quot;true&quot;&gt;_x000d__x000a_      &lt;PageSetups&gt;_x000d__x000a_        &lt;PageSetup IdName=&quot;A4Portrait&quot; Label=&quot;A4&quot; PaperSize=&quot;A4&quot; Orientation=&quot;Portrait&quot; IsSelected=&quot;fals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  &lt;PageSetup IdName=&quot;LetterPortrait&quot; Label=&quot;Letter&quot; PaperSize=&quot;Letter&quot; Orientation=&quot;Portrait&quot; IsSelected=&quot;tru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&lt;/PageSetups&gt;_x000d__x000a_    &lt;/LayoutSet&gt;_x000d__x000a_  &lt;/LayoutSets&gt;_x000d__x000a_  &lt;Pictures&gt;_x000d__x000a_    &lt;Picture Id=&quot;8a23a378-6017-460a-88a2-ad34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IF(GetMasterPropertyValue(&amp;quot;Division&amp;quot;, &amp;quot;LogoA4PortraitColor&amp;quot;)=&amp;quot;&amp;quot;, GetMasterPropertyValue(&amp;quot;Organisation&amp;quot;, &amp;quot;LogoA4PortraitColor&amp;quot;), GetMasterPropertyValue(&amp;quot;Division&amp;quot;, &amp;quot;LogoA4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  &lt;PageSetupSpecific IdName=&quot;LetterPortrait&quot; PaperSize=&quot;Letter&quot; Orientation=&quot;Portrait&quot; IsSelected=&quot;true&quot;&gt;_x000d__x000a_          &lt;Source Value=&quot;[[IF(GetMasterPropertyValue(&amp;quot;Division&amp;quot;, &amp;quot;LogoLetterPortraitColor&amp;quot;)=&amp;quot;&amp;quot;, GetMasterPropertyValue(&amp;quot;Organisation&amp;quot;, &amp;quot;LogoLetterPortraitColor&amp;quot;), GetMasterPropertyValue(&amp;quot;Division&amp;quot;, &amp;quot;LogoLetter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&lt;/PageSetupSpecifics&gt;_x000d__x000a_    &lt;/Picture&gt;_x000d__x000a_    &lt;Picture Id=&quot;6d50a765-188f-4ae8-844c-2cf7&quot; IdName=&quot;Signature1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589529af-7fc7-408a-8b4a-c006&quot; IdName=&quot;Signature2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&lt;/Pictures&gt;_x000d__x000a_&lt;/WordMasterTemplateConfiguration&gt;"/>
  </w:docVars>
  <w:rsids>
    <w:rsidRoot w:val="003B7A05"/>
    <w:rsid w:val="00001070"/>
    <w:rsid w:val="0000185F"/>
    <w:rsid w:val="00004599"/>
    <w:rsid w:val="000057C9"/>
    <w:rsid w:val="000059E3"/>
    <w:rsid w:val="00012EDC"/>
    <w:rsid w:val="0001342C"/>
    <w:rsid w:val="0001382F"/>
    <w:rsid w:val="00013F2B"/>
    <w:rsid w:val="00015A00"/>
    <w:rsid w:val="00015BA5"/>
    <w:rsid w:val="000171AE"/>
    <w:rsid w:val="00017EA2"/>
    <w:rsid w:val="0002005C"/>
    <w:rsid w:val="000224A8"/>
    <w:rsid w:val="0002341F"/>
    <w:rsid w:val="00024BE3"/>
    <w:rsid w:val="000260A8"/>
    <w:rsid w:val="00026F16"/>
    <w:rsid w:val="00030C0F"/>
    <w:rsid w:val="00031A6C"/>
    <w:rsid w:val="00032EA2"/>
    <w:rsid w:val="00034AC7"/>
    <w:rsid w:val="00040FD6"/>
    <w:rsid w:val="00042B2A"/>
    <w:rsid w:val="00044ECD"/>
    <w:rsid w:val="000451AA"/>
    <w:rsid w:val="0005055C"/>
    <w:rsid w:val="00055FA5"/>
    <w:rsid w:val="000579B6"/>
    <w:rsid w:val="000612D9"/>
    <w:rsid w:val="00061DD2"/>
    <w:rsid w:val="00062C3F"/>
    <w:rsid w:val="00067108"/>
    <w:rsid w:val="0007129A"/>
    <w:rsid w:val="0007184C"/>
    <w:rsid w:val="000759E4"/>
    <w:rsid w:val="0007759D"/>
    <w:rsid w:val="00077A58"/>
    <w:rsid w:val="00082916"/>
    <w:rsid w:val="00084027"/>
    <w:rsid w:val="00084999"/>
    <w:rsid w:val="00084D4F"/>
    <w:rsid w:val="000960D6"/>
    <w:rsid w:val="00097E94"/>
    <w:rsid w:val="000A22D2"/>
    <w:rsid w:val="000A4A6D"/>
    <w:rsid w:val="000A510F"/>
    <w:rsid w:val="000A55AA"/>
    <w:rsid w:val="000A576D"/>
    <w:rsid w:val="000A67FE"/>
    <w:rsid w:val="000A6A0B"/>
    <w:rsid w:val="000A7BE1"/>
    <w:rsid w:val="000B00A7"/>
    <w:rsid w:val="000B0EBF"/>
    <w:rsid w:val="000B30EE"/>
    <w:rsid w:val="000B3B9B"/>
    <w:rsid w:val="000B57A2"/>
    <w:rsid w:val="000B58DC"/>
    <w:rsid w:val="000C01DA"/>
    <w:rsid w:val="000C1189"/>
    <w:rsid w:val="000C248A"/>
    <w:rsid w:val="000C3EA1"/>
    <w:rsid w:val="000C5D4B"/>
    <w:rsid w:val="000C6A66"/>
    <w:rsid w:val="000D0E52"/>
    <w:rsid w:val="000D4B97"/>
    <w:rsid w:val="000D6E04"/>
    <w:rsid w:val="000D70C3"/>
    <w:rsid w:val="000E076E"/>
    <w:rsid w:val="000E090C"/>
    <w:rsid w:val="000E21B4"/>
    <w:rsid w:val="000F0B8C"/>
    <w:rsid w:val="000F1305"/>
    <w:rsid w:val="000F27BD"/>
    <w:rsid w:val="000F3D2C"/>
    <w:rsid w:val="000F51AE"/>
    <w:rsid w:val="000F7072"/>
    <w:rsid w:val="000F79CA"/>
    <w:rsid w:val="000F7DE8"/>
    <w:rsid w:val="000F7F96"/>
    <w:rsid w:val="0010035D"/>
    <w:rsid w:val="00100419"/>
    <w:rsid w:val="00100D5F"/>
    <w:rsid w:val="00104A63"/>
    <w:rsid w:val="00104CDA"/>
    <w:rsid w:val="00105406"/>
    <w:rsid w:val="001059D2"/>
    <w:rsid w:val="00106A4E"/>
    <w:rsid w:val="00110193"/>
    <w:rsid w:val="00112913"/>
    <w:rsid w:val="0011312B"/>
    <w:rsid w:val="001141FC"/>
    <w:rsid w:val="001221C0"/>
    <w:rsid w:val="001234B2"/>
    <w:rsid w:val="00123A1B"/>
    <w:rsid w:val="00132289"/>
    <w:rsid w:val="00133A12"/>
    <w:rsid w:val="0013477A"/>
    <w:rsid w:val="001349C9"/>
    <w:rsid w:val="00137978"/>
    <w:rsid w:val="00141B17"/>
    <w:rsid w:val="00142879"/>
    <w:rsid w:val="001436F1"/>
    <w:rsid w:val="00143C5B"/>
    <w:rsid w:val="00152166"/>
    <w:rsid w:val="001543B5"/>
    <w:rsid w:val="00164A08"/>
    <w:rsid w:val="001658B9"/>
    <w:rsid w:val="00166FF4"/>
    <w:rsid w:val="00167BBE"/>
    <w:rsid w:val="0017038D"/>
    <w:rsid w:val="001703EA"/>
    <w:rsid w:val="00174AFD"/>
    <w:rsid w:val="00174EFB"/>
    <w:rsid w:val="00175564"/>
    <w:rsid w:val="00176B08"/>
    <w:rsid w:val="0017749D"/>
    <w:rsid w:val="001806C9"/>
    <w:rsid w:val="0018232F"/>
    <w:rsid w:val="001853D7"/>
    <w:rsid w:val="00185ACA"/>
    <w:rsid w:val="00186D97"/>
    <w:rsid w:val="00187DDB"/>
    <w:rsid w:val="00190008"/>
    <w:rsid w:val="001918E6"/>
    <w:rsid w:val="001973E3"/>
    <w:rsid w:val="001A0463"/>
    <w:rsid w:val="001A0D83"/>
    <w:rsid w:val="001A14EB"/>
    <w:rsid w:val="001A17E1"/>
    <w:rsid w:val="001A36E7"/>
    <w:rsid w:val="001B0139"/>
    <w:rsid w:val="001B0292"/>
    <w:rsid w:val="001B2CA3"/>
    <w:rsid w:val="001B3460"/>
    <w:rsid w:val="001B52DA"/>
    <w:rsid w:val="001B57AE"/>
    <w:rsid w:val="001B6200"/>
    <w:rsid w:val="001B6522"/>
    <w:rsid w:val="001C22CD"/>
    <w:rsid w:val="001C4DAC"/>
    <w:rsid w:val="001D0C65"/>
    <w:rsid w:val="001D1980"/>
    <w:rsid w:val="001D24A3"/>
    <w:rsid w:val="001D5E2A"/>
    <w:rsid w:val="001E078E"/>
    <w:rsid w:val="001E0FB3"/>
    <w:rsid w:val="001E3726"/>
    <w:rsid w:val="001E5E08"/>
    <w:rsid w:val="001E6F22"/>
    <w:rsid w:val="001E79E9"/>
    <w:rsid w:val="001F5040"/>
    <w:rsid w:val="002003D8"/>
    <w:rsid w:val="0020049D"/>
    <w:rsid w:val="00201343"/>
    <w:rsid w:val="00203099"/>
    <w:rsid w:val="00205A07"/>
    <w:rsid w:val="0020686C"/>
    <w:rsid w:val="00206890"/>
    <w:rsid w:val="00206BA2"/>
    <w:rsid w:val="00207B84"/>
    <w:rsid w:val="00207BF3"/>
    <w:rsid w:val="002126CF"/>
    <w:rsid w:val="00214621"/>
    <w:rsid w:val="00214662"/>
    <w:rsid w:val="0021595D"/>
    <w:rsid w:val="00216158"/>
    <w:rsid w:val="00222F3C"/>
    <w:rsid w:val="0022436B"/>
    <w:rsid w:val="00226D89"/>
    <w:rsid w:val="00227A5F"/>
    <w:rsid w:val="00230AAD"/>
    <w:rsid w:val="00230E5E"/>
    <w:rsid w:val="002315B5"/>
    <w:rsid w:val="00234219"/>
    <w:rsid w:val="00237C2C"/>
    <w:rsid w:val="0024007D"/>
    <w:rsid w:val="00240959"/>
    <w:rsid w:val="00240A50"/>
    <w:rsid w:val="00241840"/>
    <w:rsid w:val="00250F66"/>
    <w:rsid w:val="00251B36"/>
    <w:rsid w:val="00251DB3"/>
    <w:rsid w:val="002534C6"/>
    <w:rsid w:val="00253748"/>
    <w:rsid w:val="00254A3C"/>
    <w:rsid w:val="002565B7"/>
    <w:rsid w:val="002571B1"/>
    <w:rsid w:val="00257629"/>
    <w:rsid w:val="00257ADD"/>
    <w:rsid w:val="00260A48"/>
    <w:rsid w:val="002629E9"/>
    <w:rsid w:val="0026365F"/>
    <w:rsid w:val="002645DC"/>
    <w:rsid w:val="0027162C"/>
    <w:rsid w:val="00271915"/>
    <w:rsid w:val="0027271E"/>
    <w:rsid w:val="002741A7"/>
    <w:rsid w:val="00276705"/>
    <w:rsid w:val="00284826"/>
    <w:rsid w:val="00284A2F"/>
    <w:rsid w:val="00286517"/>
    <w:rsid w:val="00286DC1"/>
    <w:rsid w:val="00287DF9"/>
    <w:rsid w:val="00290599"/>
    <w:rsid w:val="00294852"/>
    <w:rsid w:val="00295916"/>
    <w:rsid w:val="002A1CCD"/>
    <w:rsid w:val="002A36CA"/>
    <w:rsid w:val="002A53C0"/>
    <w:rsid w:val="002A621F"/>
    <w:rsid w:val="002A688E"/>
    <w:rsid w:val="002A7134"/>
    <w:rsid w:val="002B0F60"/>
    <w:rsid w:val="002B258C"/>
    <w:rsid w:val="002B27B9"/>
    <w:rsid w:val="002B3964"/>
    <w:rsid w:val="002B4310"/>
    <w:rsid w:val="002B6E93"/>
    <w:rsid w:val="002B704D"/>
    <w:rsid w:val="002C4A9A"/>
    <w:rsid w:val="002D1BC0"/>
    <w:rsid w:val="002D2A0B"/>
    <w:rsid w:val="002D4F42"/>
    <w:rsid w:val="002D57A7"/>
    <w:rsid w:val="002D6FAF"/>
    <w:rsid w:val="002D7533"/>
    <w:rsid w:val="002D7982"/>
    <w:rsid w:val="002E07B0"/>
    <w:rsid w:val="002E0B33"/>
    <w:rsid w:val="002E2199"/>
    <w:rsid w:val="002E4294"/>
    <w:rsid w:val="002E44DE"/>
    <w:rsid w:val="002E4927"/>
    <w:rsid w:val="002E4EF9"/>
    <w:rsid w:val="002F276A"/>
    <w:rsid w:val="002F5AAA"/>
    <w:rsid w:val="002F6092"/>
    <w:rsid w:val="002F61C9"/>
    <w:rsid w:val="002F6EC4"/>
    <w:rsid w:val="00300F69"/>
    <w:rsid w:val="00302B48"/>
    <w:rsid w:val="00302EA4"/>
    <w:rsid w:val="00303989"/>
    <w:rsid w:val="003040B2"/>
    <w:rsid w:val="003060EE"/>
    <w:rsid w:val="0031038E"/>
    <w:rsid w:val="00315936"/>
    <w:rsid w:val="00317323"/>
    <w:rsid w:val="00322D36"/>
    <w:rsid w:val="00323117"/>
    <w:rsid w:val="00323A55"/>
    <w:rsid w:val="003243D3"/>
    <w:rsid w:val="0032691E"/>
    <w:rsid w:val="00333380"/>
    <w:rsid w:val="00334B89"/>
    <w:rsid w:val="00335B07"/>
    <w:rsid w:val="003408E4"/>
    <w:rsid w:val="00343CFB"/>
    <w:rsid w:val="00345EF6"/>
    <w:rsid w:val="00346AC7"/>
    <w:rsid w:val="00350F4E"/>
    <w:rsid w:val="00351441"/>
    <w:rsid w:val="00351A18"/>
    <w:rsid w:val="0035796E"/>
    <w:rsid w:val="00357B7E"/>
    <w:rsid w:val="00363E69"/>
    <w:rsid w:val="00364742"/>
    <w:rsid w:val="003667B8"/>
    <w:rsid w:val="00367BA4"/>
    <w:rsid w:val="003709F4"/>
    <w:rsid w:val="00381334"/>
    <w:rsid w:val="0038191E"/>
    <w:rsid w:val="00384B30"/>
    <w:rsid w:val="00391F2E"/>
    <w:rsid w:val="00393121"/>
    <w:rsid w:val="003958FD"/>
    <w:rsid w:val="00396159"/>
    <w:rsid w:val="00396E1A"/>
    <w:rsid w:val="003A0A8D"/>
    <w:rsid w:val="003A293A"/>
    <w:rsid w:val="003A4B3C"/>
    <w:rsid w:val="003A5C7A"/>
    <w:rsid w:val="003A67D6"/>
    <w:rsid w:val="003A6FAA"/>
    <w:rsid w:val="003A74C0"/>
    <w:rsid w:val="003A7844"/>
    <w:rsid w:val="003A7EBF"/>
    <w:rsid w:val="003B01C5"/>
    <w:rsid w:val="003B0617"/>
    <w:rsid w:val="003B22DE"/>
    <w:rsid w:val="003B6A76"/>
    <w:rsid w:val="003B6AD7"/>
    <w:rsid w:val="003B6D79"/>
    <w:rsid w:val="003B7A05"/>
    <w:rsid w:val="003B7A98"/>
    <w:rsid w:val="003C1E76"/>
    <w:rsid w:val="003C227C"/>
    <w:rsid w:val="003C2A41"/>
    <w:rsid w:val="003C3262"/>
    <w:rsid w:val="003C35E7"/>
    <w:rsid w:val="003C57AD"/>
    <w:rsid w:val="003C5D69"/>
    <w:rsid w:val="003C6C10"/>
    <w:rsid w:val="003D1453"/>
    <w:rsid w:val="003D248C"/>
    <w:rsid w:val="003D4BD2"/>
    <w:rsid w:val="003D5658"/>
    <w:rsid w:val="003D5C02"/>
    <w:rsid w:val="003D7610"/>
    <w:rsid w:val="003E250B"/>
    <w:rsid w:val="003E2C60"/>
    <w:rsid w:val="003E46AD"/>
    <w:rsid w:val="003E4FBC"/>
    <w:rsid w:val="003E630F"/>
    <w:rsid w:val="003E71D2"/>
    <w:rsid w:val="003E7E1D"/>
    <w:rsid w:val="003F0991"/>
    <w:rsid w:val="003F1D25"/>
    <w:rsid w:val="003F2696"/>
    <w:rsid w:val="003F34E5"/>
    <w:rsid w:val="003F543E"/>
    <w:rsid w:val="00401428"/>
    <w:rsid w:val="00401B0F"/>
    <w:rsid w:val="004027E3"/>
    <w:rsid w:val="004039CE"/>
    <w:rsid w:val="00405C25"/>
    <w:rsid w:val="00405CEF"/>
    <w:rsid w:val="004118D0"/>
    <w:rsid w:val="00413A34"/>
    <w:rsid w:val="004140F0"/>
    <w:rsid w:val="00416C92"/>
    <w:rsid w:val="0041709D"/>
    <w:rsid w:val="004173AA"/>
    <w:rsid w:val="004201AC"/>
    <w:rsid w:val="00422101"/>
    <w:rsid w:val="00425C8D"/>
    <w:rsid w:val="004318D9"/>
    <w:rsid w:val="00432278"/>
    <w:rsid w:val="00433257"/>
    <w:rsid w:val="004343D4"/>
    <w:rsid w:val="00434A31"/>
    <w:rsid w:val="0043647C"/>
    <w:rsid w:val="0043661F"/>
    <w:rsid w:val="004370E3"/>
    <w:rsid w:val="00442F15"/>
    <w:rsid w:val="004441DB"/>
    <w:rsid w:val="004448DB"/>
    <w:rsid w:val="0044593D"/>
    <w:rsid w:val="004472F7"/>
    <w:rsid w:val="004532FD"/>
    <w:rsid w:val="00453364"/>
    <w:rsid w:val="00453AEF"/>
    <w:rsid w:val="00453F3C"/>
    <w:rsid w:val="00457F10"/>
    <w:rsid w:val="00461B95"/>
    <w:rsid w:val="00461DD7"/>
    <w:rsid w:val="00463DC5"/>
    <w:rsid w:val="00467057"/>
    <w:rsid w:val="004705C1"/>
    <w:rsid w:val="00470913"/>
    <w:rsid w:val="004718A4"/>
    <w:rsid w:val="00473AAE"/>
    <w:rsid w:val="00474AEA"/>
    <w:rsid w:val="004755EE"/>
    <w:rsid w:val="00475E8C"/>
    <w:rsid w:val="00476A4C"/>
    <w:rsid w:val="00477EC3"/>
    <w:rsid w:val="00480399"/>
    <w:rsid w:val="00483443"/>
    <w:rsid w:val="00485BEE"/>
    <w:rsid w:val="00486D68"/>
    <w:rsid w:val="004907D6"/>
    <w:rsid w:val="004913B4"/>
    <w:rsid w:val="00491B89"/>
    <w:rsid w:val="00493944"/>
    <w:rsid w:val="00494AD2"/>
    <w:rsid w:val="0049539A"/>
    <w:rsid w:val="0049584D"/>
    <w:rsid w:val="004961EA"/>
    <w:rsid w:val="00496494"/>
    <w:rsid w:val="00496B81"/>
    <w:rsid w:val="004978BF"/>
    <w:rsid w:val="004A05C2"/>
    <w:rsid w:val="004A1B59"/>
    <w:rsid w:val="004A387B"/>
    <w:rsid w:val="004A4EC9"/>
    <w:rsid w:val="004A64AF"/>
    <w:rsid w:val="004A6F67"/>
    <w:rsid w:val="004B054D"/>
    <w:rsid w:val="004B224D"/>
    <w:rsid w:val="004B3D86"/>
    <w:rsid w:val="004B5F38"/>
    <w:rsid w:val="004C137B"/>
    <w:rsid w:val="004C35AB"/>
    <w:rsid w:val="004C47DD"/>
    <w:rsid w:val="004C59D0"/>
    <w:rsid w:val="004C5EC2"/>
    <w:rsid w:val="004D13D6"/>
    <w:rsid w:val="004D23FC"/>
    <w:rsid w:val="004D2A8D"/>
    <w:rsid w:val="004D5276"/>
    <w:rsid w:val="004D6822"/>
    <w:rsid w:val="004E06AF"/>
    <w:rsid w:val="004E1241"/>
    <w:rsid w:val="004E130C"/>
    <w:rsid w:val="004E1676"/>
    <w:rsid w:val="004E1981"/>
    <w:rsid w:val="004E4E89"/>
    <w:rsid w:val="004E6CA9"/>
    <w:rsid w:val="004E7330"/>
    <w:rsid w:val="004F344E"/>
    <w:rsid w:val="004F4C96"/>
    <w:rsid w:val="004F7D72"/>
    <w:rsid w:val="00500DBD"/>
    <w:rsid w:val="00502828"/>
    <w:rsid w:val="00502CFA"/>
    <w:rsid w:val="00502EC8"/>
    <w:rsid w:val="0050302A"/>
    <w:rsid w:val="00504844"/>
    <w:rsid w:val="00504D8F"/>
    <w:rsid w:val="00506D46"/>
    <w:rsid w:val="005133EA"/>
    <w:rsid w:val="00514065"/>
    <w:rsid w:val="005157B9"/>
    <w:rsid w:val="00515D3B"/>
    <w:rsid w:val="00516087"/>
    <w:rsid w:val="00520FBA"/>
    <w:rsid w:val="005223E7"/>
    <w:rsid w:val="00524861"/>
    <w:rsid w:val="00524AA0"/>
    <w:rsid w:val="005256C1"/>
    <w:rsid w:val="00526C8D"/>
    <w:rsid w:val="00527C34"/>
    <w:rsid w:val="00531498"/>
    <w:rsid w:val="00532493"/>
    <w:rsid w:val="00534CD8"/>
    <w:rsid w:val="0053585D"/>
    <w:rsid w:val="00535873"/>
    <w:rsid w:val="00536E89"/>
    <w:rsid w:val="0054085A"/>
    <w:rsid w:val="0054195B"/>
    <w:rsid w:val="0054232B"/>
    <w:rsid w:val="00544CEA"/>
    <w:rsid w:val="005453B1"/>
    <w:rsid w:val="005478A3"/>
    <w:rsid w:val="00547D13"/>
    <w:rsid w:val="0055005A"/>
    <w:rsid w:val="00550F8A"/>
    <w:rsid w:val="005514ED"/>
    <w:rsid w:val="0055263C"/>
    <w:rsid w:val="00557113"/>
    <w:rsid w:val="0055722A"/>
    <w:rsid w:val="00557890"/>
    <w:rsid w:val="00557AC2"/>
    <w:rsid w:val="005631DE"/>
    <w:rsid w:val="00563FF8"/>
    <w:rsid w:val="0056505E"/>
    <w:rsid w:val="005653C5"/>
    <w:rsid w:val="00565D84"/>
    <w:rsid w:val="00567B30"/>
    <w:rsid w:val="005720A5"/>
    <w:rsid w:val="00573621"/>
    <w:rsid w:val="00573995"/>
    <w:rsid w:val="0057534D"/>
    <w:rsid w:val="0057659A"/>
    <w:rsid w:val="005775C9"/>
    <w:rsid w:val="00581AE2"/>
    <w:rsid w:val="005823A3"/>
    <w:rsid w:val="00584AD8"/>
    <w:rsid w:val="00585E61"/>
    <w:rsid w:val="005867A5"/>
    <w:rsid w:val="00594905"/>
    <w:rsid w:val="005960D2"/>
    <w:rsid w:val="00596AC0"/>
    <w:rsid w:val="005A1E28"/>
    <w:rsid w:val="005A285E"/>
    <w:rsid w:val="005A42A6"/>
    <w:rsid w:val="005A757E"/>
    <w:rsid w:val="005A7AF0"/>
    <w:rsid w:val="005A7D7B"/>
    <w:rsid w:val="005B0ADF"/>
    <w:rsid w:val="005B0F05"/>
    <w:rsid w:val="005B1A3F"/>
    <w:rsid w:val="005B65AD"/>
    <w:rsid w:val="005B6F81"/>
    <w:rsid w:val="005B7C3C"/>
    <w:rsid w:val="005C0A0C"/>
    <w:rsid w:val="005C1B96"/>
    <w:rsid w:val="005C2A04"/>
    <w:rsid w:val="005C35E1"/>
    <w:rsid w:val="005C4EEA"/>
    <w:rsid w:val="005C51D8"/>
    <w:rsid w:val="005C68CD"/>
    <w:rsid w:val="005C6DC7"/>
    <w:rsid w:val="005E110D"/>
    <w:rsid w:val="005E169D"/>
    <w:rsid w:val="005E28F9"/>
    <w:rsid w:val="005E2F30"/>
    <w:rsid w:val="005E6A66"/>
    <w:rsid w:val="005E7427"/>
    <w:rsid w:val="005E7E3B"/>
    <w:rsid w:val="005F00C9"/>
    <w:rsid w:val="005F02D4"/>
    <w:rsid w:val="005F2C07"/>
    <w:rsid w:val="005F4CAA"/>
    <w:rsid w:val="005F547A"/>
    <w:rsid w:val="005F7258"/>
    <w:rsid w:val="0060021A"/>
    <w:rsid w:val="00601ABE"/>
    <w:rsid w:val="00601BB5"/>
    <w:rsid w:val="006055A6"/>
    <w:rsid w:val="00606BD4"/>
    <w:rsid w:val="00606E9C"/>
    <w:rsid w:val="00607715"/>
    <w:rsid w:val="00607A98"/>
    <w:rsid w:val="006101E7"/>
    <w:rsid w:val="00614363"/>
    <w:rsid w:val="00622290"/>
    <w:rsid w:val="00622F5B"/>
    <w:rsid w:val="00623128"/>
    <w:rsid w:val="0062399F"/>
    <w:rsid w:val="00623B03"/>
    <w:rsid w:val="00626747"/>
    <w:rsid w:val="00630CD1"/>
    <w:rsid w:val="0063352C"/>
    <w:rsid w:val="00634C2C"/>
    <w:rsid w:val="00635088"/>
    <w:rsid w:val="00635BBE"/>
    <w:rsid w:val="00635FE5"/>
    <w:rsid w:val="00642099"/>
    <w:rsid w:val="00642455"/>
    <w:rsid w:val="00643BA2"/>
    <w:rsid w:val="006443AF"/>
    <w:rsid w:val="0064490D"/>
    <w:rsid w:val="00645684"/>
    <w:rsid w:val="00650D91"/>
    <w:rsid w:val="00652054"/>
    <w:rsid w:val="00652149"/>
    <w:rsid w:val="0065410F"/>
    <w:rsid w:val="00655277"/>
    <w:rsid w:val="00655A9B"/>
    <w:rsid w:val="00661B29"/>
    <w:rsid w:val="00665FFA"/>
    <w:rsid w:val="0066672D"/>
    <w:rsid w:val="00667C06"/>
    <w:rsid w:val="00674668"/>
    <w:rsid w:val="00674BC6"/>
    <w:rsid w:val="00676E65"/>
    <w:rsid w:val="006802F7"/>
    <w:rsid w:val="00680B6B"/>
    <w:rsid w:val="00681715"/>
    <w:rsid w:val="0068292A"/>
    <w:rsid w:val="0068477F"/>
    <w:rsid w:val="00685B0E"/>
    <w:rsid w:val="0068627B"/>
    <w:rsid w:val="006879FD"/>
    <w:rsid w:val="00690435"/>
    <w:rsid w:val="006906F8"/>
    <w:rsid w:val="00690FC7"/>
    <w:rsid w:val="00691DAD"/>
    <w:rsid w:val="0069226E"/>
    <w:rsid w:val="00696CDE"/>
    <w:rsid w:val="006A0315"/>
    <w:rsid w:val="006A27FE"/>
    <w:rsid w:val="006A2831"/>
    <w:rsid w:val="006A2AFD"/>
    <w:rsid w:val="006A2D73"/>
    <w:rsid w:val="006A6846"/>
    <w:rsid w:val="006A7C0D"/>
    <w:rsid w:val="006B0EBE"/>
    <w:rsid w:val="006B131C"/>
    <w:rsid w:val="006B1740"/>
    <w:rsid w:val="006B4E2F"/>
    <w:rsid w:val="006B74BF"/>
    <w:rsid w:val="006C272A"/>
    <w:rsid w:val="006C2A04"/>
    <w:rsid w:val="006C3CBE"/>
    <w:rsid w:val="006C5B41"/>
    <w:rsid w:val="006C5CA3"/>
    <w:rsid w:val="006D0A62"/>
    <w:rsid w:val="006D2C54"/>
    <w:rsid w:val="006D4BA7"/>
    <w:rsid w:val="006D6E6B"/>
    <w:rsid w:val="006D7A9E"/>
    <w:rsid w:val="006E02F7"/>
    <w:rsid w:val="006E0DF6"/>
    <w:rsid w:val="006E1972"/>
    <w:rsid w:val="006E2AE9"/>
    <w:rsid w:val="006E471F"/>
    <w:rsid w:val="006E6C0F"/>
    <w:rsid w:val="006E7992"/>
    <w:rsid w:val="006E7A7C"/>
    <w:rsid w:val="006F079A"/>
    <w:rsid w:val="007005F3"/>
    <w:rsid w:val="0070128B"/>
    <w:rsid w:val="00703D41"/>
    <w:rsid w:val="0070574D"/>
    <w:rsid w:val="00705E1B"/>
    <w:rsid w:val="007069B5"/>
    <w:rsid w:val="00706EFE"/>
    <w:rsid w:val="00706FA1"/>
    <w:rsid w:val="00712107"/>
    <w:rsid w:val="00712F18"/>
    <w:rsid w:val="00715148"/>
    <w:rsid w:val="0071607B"/>
    <w:rsid w:val="007170CE"/>
    <w:rsid w:val="007223D7"/>
    <w:rsid w:val="00724FC2"/>
    <w:rsid w:val="007265BD"/>
    <w:rsid w:val="00730FCB"/>
    <w:rsid w:val="00735F67"/>
    <w:rsid w:val="00736959"/>
    <w:rsid w:val="00736D84"/>
    <w:rsid w:val="00743C03"/>
    <w:rsid w:val="00743EB2"/>
    <w:rsid w:val="00744275"/>
    <w:rsid w:val="00745B71"/>
    <w:rsid w:val="0074698F"/>
    <w:rsid w:val="00747EB6"/>
    <w:rsid w:val="00752E1F"/>
    <w:rsid w:val="00753F33"/>
    <w:rsid w:val="00754E2C"/>
    <w:rsid w:val="00755872"/>
    <w:rsid w:val="00755EAD"/>
    <w:rsid w:val="007565A7"/>
    <w:rsid w:val="00760E2B"/>
    <w:rsid w:val="00764803"/>
    <w:rsid w:val="0076591B"/>
    <w:rsid w:val="00765A12"/>
    <w:rsid w:val="007661E1"/>
    <w:rsid w:val="00773466"/>
    <w:rsid w:val="00773924"/>
    <w:rsid w:val="00773F40"/>
    <w:rsid w:val="007740C9"/>
    <w:rsid w:val="007747D9"/>
    <w:rsid w:val="00775A50"/>
    <w:rsid w:val="00776C5A"/>
    <w:rsid w:val="00776E10"/>
    <w:rsid w:val="007777FB"/>
    <w:rsid w:val="0078021C"/>
    <w:rsid w:val="00784E93"/>
    <w:rsid w:val="0078508E"/>
    <w:rsid w:val="007862DC"/>
    <w:rsid w:val="00786F18"/>
    <w:rsid w:val="007879BC"/>
    <w:rsid w:val="007908BD"/>
    <w:rsid w:val="00793B3F"/>
    <w:rsid w:val="00793B6D"/>
    <w:rsid w:val="00794E79"/>
    <w:rsid w:val="00796291"/>
    <w:rsid w:val="007962AE"/>
    <w:rsid w:val="00796E8B"/>
    <w:rsid w:val="0079752A"/>
    <w:rsid w:val="00797E3C"/>
    <w:rsid w:val="007A08E2"/>
    <w:rsid w:val="007A0B2C"/>
    <w:rsid w:val="007A24AE"/>
    <w:rsid w:val="007A28E5"/>
    <w:rsid w:val="007A79F5"/>
    <w:rsid w:val="007B08A7"/>
    <w:rsid w:val="007B7C9C"/>
    <w:rsid w:val="007C0F30"/>
    <w:rsid w:val="007C1361"/>
    <w:rsid w:val="007C1CDE"/>
    <w:rsid w:val="007C2112"/>
    <w:rsid w:val="007C4472"/>
    <w:rsid w:val="007C5164"/>
    <w:rsid w:val="007C67B6"/>
    <w:rsid w:val="007D0B75"/>
    <w:rsid w:val="007D107D"/>
    <w:rsid w:val="007D268E"/>
    <w:rsid w:val="007D3494"/>
    <w:rsid w:val="007E0390"/>
    <w:rsid w:val="007E2D6D"/>
    <w:rsid w:val="007E6673"/>
    <w:rsid w:val="007E7AFA"/>
    <w:rsid w:val="007F156B"/>
    <w:rsid w:val="007F3348"/>
    <w:rsid w:val="00801087"/>
    <w:rsid w:val="00803102"/>
    <w:rsid w:val="00806365"/>
    <w:rsid w:val="0080698F"/>
    <w:rsid w:val="00811155"/>
    <w:rsid w:val="00811546"/>
    <w:rsid w:val="00811864"/>
    <w:rsid w:val="008121B5"/>
    <w:rsid w:val="0081346F"/>
    <w:rsid w:val="0081730D"/>
    <w:rsid w:val="00820F00"/>
    <w:rsid w:val="00822A7C"/>
    <w:rsid w:val="008242C6"/>
    <w:rsid w:val="008306FE"/>
    <w:rsid w:val="00830A04"/>
    <w:rsid w:val="00835141"/>
    <w:rsid w:val="008410C7"/>
    <w:rsid w:val="00841C11"/>
    <w:rsid w:val="00841D66"/>
    <w:rsid w:val="00841DD6"/>
    <w:rsid w:val="00844538"/>
    <w:rsid w:val="00845ADC"/>
    <w:rsid w:val="00845EFB"/>
    <w:rsid w:val="00846501"/>
    <w:rsid w:val="00847BDD"/>
    <w:rsid w:val="0085142C"/>
    <w:rsid w:val="00851816"/>
    <w:rsid w:val="00854417"/>
    <w:rsid w:val="00854806"/>
    <w:rsid w:val="00860873"/>
    <w:rsid w:val="00861029"/>
    <w:rsid w:val="00861881"/>
    <w:rsid w:val="008644EF"/>
    <w:rsid w:val="008648C0"/>
    <w:rsid w:val="0086645C"/>
    <w:rsid w:val="0087646D"/>
    <w:rsid w:val="00876841"/>
    <w:rsid w:val="008807A5"/>
    <w:rsid w:val="0088187E"/>
    <w:rsid w:val="008819F0"/>
    <w:rsid w:val="008823E4"/>
    <w:rsid w:val="008826BE"/>
    <w:rsid w:val="00883FDE"/>
    <w:rsid w:val="008840DB"/>
    <w:rsid w:val="00884CAE"/>
    <w:rsid w:val="0089082B"/>
    <w:rsid w:val="008928AE"/>
    <w:rsid w:val="00892EFF"/>
    <w:rsid w:val="00892FF9"/>
    <w:rsid w:val="00895F86"/>
    <w:rsid w:val="008A0554"/>
    <w:rsid w:val="008A2441"/>
    <w:rsid w:val="008A361A"/>
    <w:rsid w:val="008A3657"/>
    <w:rsid w:val="008A504C"/>
    <w:rsid w:val="008A5B90"/>
    <w:rsid w:val="008B0C14"/>
    <w:rsid w:val="008B2FFB"/>
    <w:rsid w:val="008B4853"/>
    <w:rsid w:val="008B5BF7"/>
    <w:rsid w:val="008B5D28"/>
    <w:rsid w:val="008B70C7"/>
    <w:rsid w:val="008B74D1"/>
    <w:rsid w:val="008C3230"/>
    <w:rsid w:val="008C34F3"/>
    <w:rsid w:val="008C49C9"/>
    <w:rsid w:val="008C5CF0"/>
    <w:rsid w:val="008C6AF7"/>
    <w:rsid w:val="008C757A"/>
    <w:rsid w:val="008D0610"/>
    <w:rsid w:val="008D115A"/>
    <w:rsid w:val="008D26DD"/>
    <w:rsid w:val="008D3447"/>
    <w:rsid w:val="008D6FBF"/>
    <w:rsid w:val="008E646D"/>
    <w:rsid w:val="008F00B9"/>
    <w:rsid w:val="008F1459"/>
    <w:rsid w:val="008F1C03"/>
    <w:rsid w:val="008F39AB"/>
    <w:rsid w:val="008F433E"/>
    <w:rsid w:val="008F478B"/>
    <w:rsid w:val="00900B21"/>
    <w:rsid w:val="00901108"/>
    <w:rsid w:val="0090182C"/>
    <w:rsid w:val="009024DE"/>
    <w:rsid w:val="00905189"/>
    <w:rsid w:val="009061D7"/>
    <w:rsid w:val="00907C5A"/>
    <w:rsid w:val="00907CAF"/>
    <w:rsid w:val="00910432"/>
    <w:rsid w:val="0091100A"/>
    <w:rsid w:val="00912FAC"/>
    <w:rsid w:val="009167F2"/>
    <w:rsid w:val="00920237"/>
    <w:rsid w:val="00921354"/>
    <w:rsid w:val="00921554"/>
    <w:rsid w:val="009234E7"/>
    <w:rsid w:val="00923B15"/>
    <w:rsid w:val="0093051E"/>
    <w:rsid w:val="00933675"/>
    <w:rsid w:val="00942464"/>
    <w:rsid w:val="00942D67"/>
    <w:rsid w:val="0094379A"/>
    <w:rsid w:val="009444A5"/>
    <w:rsid w:val="00951E7B"/>
    <w:rsid w:val="00952762"/>
    <w:rsid w:val="00952A42"/>
    <w:rsid w:val="00953997"/>
    <w:rsid w:val="00954E0A"/>
    <w:rsid w:val="00955258"/>
    <w:rsid w:val="009573EE"/>
    <w:rsid w:val="009579B6"/>
    <w:rsid w:val="009633DE"/>
    <w:rsid w:val="00964803"/>
    <w:rsid w:val="00965CDC"/>
    <w:rsid w:val="009669C3"/>
    <w:rsid w:val="00970ADA"/>
    <w:rsid w:val="00972ACC"/>
    <w:rsid w:val="00973D57"/>
    <w:rsid w:val="00975521"/>
    <w:rsid w:val="0097600A"/>
    <w:rsid w:val="00977489"/>
    <w:rsid w:val="00981F01"/>
    <w:rsid w:val="00984AAA"/>
    <w:rsid w:val="00985F56"/>
    <w:rsid w:val="00990DFC"/>
    <w:rsid w:val="009925BB"/>
    <w:rsid w:val="00995E20"/>
    <w:rsid w:val="0099614D"/>
    <w:rsid w:val="00996563"/>
    <w:rsid w:val="009A2F85"/>
    <w:rsid w:val="009A5A6E"/>
    <w:rsid w:val="009A5B7E"/>
    <w:rsid w:val="009A6A34"/>
    <w:rsid w:val="009A7CED"/>
    <w:rsid w:val="009B0151"/>
    <w:rsid w:val="009B3A71"/>
    <w:rsid w:val="009B5AF4"/>
    <w:rsid w:val="009B73CF"/>
    <w:rsid w:val="009C0B1E"/>
    <w:rsid w:val="009C445C"/>
    <w:rsid w:val="009C4CC9"/>
    <w:rsid w:val="009C4F52"/>
    <w:rsid w:val="009C4FEB"/>
    <w:rsid w:val="009C65C9"/>
    <w:rsid w:val="009D0029"/>
    <w:rsid w:val="009D048F"/>
    <w:rsid w:val="009D2630"/>
    <w:rsid w:val="009D2CE2"/>
    <w:rsid w:val="009D48A4"/>
    <w:rsid w:val="009D6A19"/>
    <w:rsid w:val="009D7AA7"/>
    <w:rsid w:val="009D7C34"/>
    <w:rsid w:val="009E0E4C"/>
    <w:rsid w:val="009E1B47"/>
    <w:rsid w:val="009E284B"/>
    <w:rsid w:val="009E3860"/>
    <w:rsid w:val="009E6D14"/>
    <w:rsid w:val="009F1A8C"/>
    <w:rsid w:val="009F2CC4"/>
    <w:rsid w:val="009F2F38"/>
    <w:rsid w:val="009F3BFE"/>
    <w:rsid w:val="009F4775"/>
    <w:rsid w:val="009F5AA8"/>
    <w:rsid w:val="009F7A1F"/>
    <w:rsid w:val="009F7ED3"/>
    <w:rsid w:val="00A01D88"/>
    <w:rsid w:val="00A02515"/>
    <w:rsid w:val="00A03D21"/>
    <w:rsid w:val="00A03D77"/>
    <w:rsid w:val="00A107BC"/>
    <w:rsid w:val="00A10BDD"/>
    <w:rsid w:val="00A1308C"/>
    <w:rsid w:val="00A14BCD"/>
    <w:rsid w:val="00A152C0"/>
    <w:rsid w:val="00A15CC7"/>
    <w:rsid w:val="00A216F8"/>
    <w:rsid w:val="00A22591"/>
    <w:rsid w:val="00A232D1"/>
    <w:rsid w:val="00A235F5"/>
    <w:rsid w:val="00A23764"/>
    <w:rsid w:val="00A247E4"/>
    <w:rsid w:val="00A27406"/>
    <w:rsid w:val="00A27C3A"/>
    <w:rsid w:val="00A332EF"/>
    <w:rsid w:val="00A3389E"/>
    <w:rsid w:val="00A366A3"/>
    <w:rsid w:val="00A37C33"/>
    <w:rsid w:val="00A37C79"/>
    <w:rsid w:val="00A42872"/>
    <w:rsid w:val="00A446D5"/>
    <w:rsid w:val="00A47E9F"/>
    <w:rsid w:val="00A50244"/>
    <w:rsid w:val="00A57A32"/>
    <w:rsid w:val="00A6003F"/>
    <w:rsid w:val="00A61882"/>
    <w:rsid w:val="00A6601E"/>
    <w:rsid w:val="00A667A7"/>
    <w:rsid w:val="00A66C36"/>
    <w:rsid w:val="00A712EE"/>
    <w:rsid w:val="00A72B37"/>
    <w:rsid w:val="00A742AF"/>
    <w:rsid w:val="00A7459D"/>
    <w:rsid w:val="00A7608A"/>
    <w:rsid w:val="00A762B7"/>
    <w:rsid w:val="00A77172"/>
    <w:rsid w:val="00A7722F"/>
    <w:rsid w:val="00A80DB3"/>
    <w:rsid w:val="00A85FBB"/>
    <w:rsid w:val="00A869ED"/>
    <w:rsid w:val="00A92431"/>
    <w:rsid w:val="00A927DC"/>
    <w:rsid w:val="00A93359"/>
    <w:rsid w:val="00A93A25"/>
    <w:rsid w:val="00A958A5"/>
    <w:rsid w:val="00A9718F"/>
    <w:rsid w:val="00AA077C"/>
    <w:rsid w:val="00AA1D67"/>
    <w:rsid w:val="00AA1F0A"/>
    <w:rsid w:val="00AA396B"/>
    <w:rsid w:val="00AA3C9A"/>
    <w:rsid w:val="00AA4A9B"/>
    <w:rsid w:val="00AA6880"/>
    <w:rsid w:val="00AB65FB"/>
    <w:rsid w:val="00AC0269"/>
    <w:rsid w:val="00AC2D62"/>
    <w:rsid w:val="00AC2EFA"/>
    <w:rsid w:val="00AC4F75"/>
    <w:rsid w:val="00AC7ABE"/>
    <w:rsid w:val="00AD057A"/>
    <w:rsid w:val="00AD0A93"/>
    <w:rsid w:val="00AD1484"/>
    <w:rsid w:val="00AD1BE7"/>
    <w:rsid w:val="00AD44BC"/>
    <w:rsid w:val="00AD62D8"/>
    <w:rsid w:val="00AD6712"/>
    <w:rsid w:val="00AD7062"/>
    <w:rsid w:val="00AD748F"/>
    <w:rsid w:val="00AE09A7"/>
    <w:rsid w:val="00AE1B37"/>
    <w:rsid w:val="00AE4879"/>
    <w:rsid w:val="00AE6C6B"/>
    <w:rsid w:val="00AF0E6F"/>
    <w:rsid w:val="00AF1402"/>
    <w:rsid w:val="00AF2A1D"/>
    <w:rsid w:val="00AF3759"/>
    <w:rsid w:val="00AF486A"/>
    <w:rsid w:val="00AF5529"/>
    <w:rsid w:val="00AF6B35"/>
    <w:rsid w:val="00AF6C52"/>
    <w:rsid w:val="00AF75CA"/>
    <w:rsid w:val="00B05476"/>
    <w:rsid w:val="00B0709A"/>
    <w:rsid w:val="00B13677"/>
    <w:rsid w:val="00B166E6"/>
    <w:rsid w:val="00B23D77"/>
    <w:rsid w:val="00B24387"/>
    <w:rsid w:val="00B34051"/>
    <w:rsid w:val="00B344CB"/>
    <w:rsid w:val="00B359DF"/>
    <w:rsid w:val="00B37F8E"/>
    <w:rsid w:val="00B4080B"/>
    <w:rsid w:val="00B40F06"/>
    <w:rsid w:val="00B41892"/>
    <w:rsid w:val="00B43F92"/>
    <w:rsid w:val="00B510EB"/>
    <w:rsid w:val="00B5459E"/>
    <w:rsid w:val="00B554E9"/>
    <w:rsid w:val="00B55FA8"/>
    <w:rsid w:val="00B57522"/>
    <w:rsid w:val="00B61C29"/>
    <w:rsid w:val="00B64496"/>
    <w:rsid w:val="00B663E3"/>
    <w:rsid w:val="00B664CF"/>
    <w:rsid w:val="00B66815"/>
    <w:rsid w:val="00B66AEF"/>
    <w:rsid w:val="00B66F13"/>
    <w:rsid w:val="00B67806"/>
    <w:rsid w:val="00B71141"/>
    <w:rsid w:val="00B72F76"/>
    <w:rsid w:val="00B75B9B"/>
    <w:rsid w:val="00B804D4"/>
    <w:rsid w:val="00B8092D"/>
    <w:rsid w:val="00B80CE5"/>
    <w:rsid w:val="00B814BA"/>
    <w:rsid w:val="00B82901"/>
    <w:rsid w:val="00B83158"/>
    <w:rsid w:val="00B85105"/>
    <w:rsid w:val="00B86D5D"/>
    <w:rsid w:val="00B87540"/>
    <w:rsid w:val="00B87BBA"/>
    <w:rsid w:val="00B90B2F"/>
    <w:rsid w:val="00B91F03"/>
    <w:rsid w:val="00B94140"/>
    <w:rsid w:val="00B94F87"/>
    <w:rsid w:val="00B962D1"/>
    <w:rsid w:val="00B96892"/>
    <w:rsid w:val="00B977EA"/>
    <w:rsid w:val="00BA6130"/>
    <w:rsid w:val="00BA6DE6"/>
    <w:rsid w:val="00BA6FAE"/>
    <w:rsid w:val="00BA73C3"/>
    <w:rsid w:val="00BA7D0F"/>
    <w:rsid w:val="00BB0D2E"/>
    <w:rsid w:val="00BB384C"/>
    <w:rsid w:val="00BB50FB"/>
    <w:rsid w:val="00BB6EBC"/>
    <w:rsid w:val="00BB6F10"/>
    <w:rsid w:val="00BC1C0E"/>
    <w:rsid w:val="00BC265B"/>
    <w:rsid w:val="00BC5DC0"/>
    <w:rsid w:val="00BC7E24"/>
    <w:rsid w:val="00BD1325"/>
    <w:rsid w:val="00BD2052"/>
    <w:rsid w:val="00BD3162"/>
    <w:rsid w:val="00BD34B1"/>
    <w:rsid w:val="00BD7FB8"/>
    <w:rsid w:val="00BE495E"/>
    <w:rsid w:val="00BF383D"/>
    <w:rsid w:val="00BF6732"/>
    <w:rsid w:val="00C033A3"/>
    <w:rsid w:val="00C037D0"/>
    <w:rsid w:val="00C07635"/>
    <w:rsid w:val="00C1235B"/>
    <w:rsid w:val="00C144C9"/>
    <w:rsid w:val="00C20545"/>
    <w:rsid w:val="00C20B04"/>
    <w:rsid w:val="00C234C5"/>
    <w:rsid w:val="00C25046"/>
    <w:rsid w:val="00C33C3B"/>
    <w:rsid w:val="00C3582A"/>
    <w:rsid w:val="00C35AF9"/>
    <w:rsid w:val="00C36295"/>
    <w:rsid w:val="00C40C15"/>
    <w:rsid w:val="00C4385D"/>
    <w:rsid w:val="00C43B8B"/>
    <w:rsid w:val="00C444CC"/>
    <w:rsid w:val="00C46B88"/>
    <w:rsid w:val="00C47AA8"/>
    <w:rsid w:val="00C50C83"/>
    <w:rsid w:val="00C50E36"/>
    <w:rsid w:val="00C54498"/>
    <w:rsid w:val="00C550EB"/>
    <w:rsid w:val="00C552B4"/>
    <w:rsid w:val="00C65155"/>
    <w:rsid w:val="00C6524C"/>
    <w:rsid w:val="00C66554"/>
    <w:rsid w:val="00C66E6B"/>
    <w:rsid w:val="00C70241"/>
    <w:rsid w:val="00C702F4"/>
    <w:rsid w:val="00C723F6"/>
    <w:rsid w:val="00C74C29"/>
    <w:rsid w:val="00C74C79"/>
    <w:rsid w:val="00C75B4E"/>
    <w:rsid w:val="00C75E3C"/>
    <w:rsid w:val="00C774E7"/>
    <w:rsid w:val="00C7766D"/>
    <w:rsid w:val="00C776FB"/>
    <w:rsid w:val="00C82E62"/>
    <w:rsid w:val="00C84755"/>
    <w:rsid w:val="00C864C7"/>
    <w:rsid w:val="00C86944"/>
    <w:rsid w:val="00C86976"/>
    <w:rsid w:val="00C878D0"/>
    <w:rsid w:val="00C90425"/>
    <w:rsid w:val="00C91B43"/>
    <w:rsid w:val="00C91C3E"/>
    <w:rsid w:val="00C91D7A"/>
    <w:rsid w:val="00C920F2"/>
    <w:rsid w:val="00C92DAE"/>
    <w:rsid w:val="00C95CF5"/>
    <w:rsid w:val="00C96CB3"/>
    <w:rsid w:val="00CA17CA"/>
    <w:rsid w:val="00CA1FCC"/>
    <w:rsid w:val="00CA5147"/>
    <w:rsid w:val="00CA7676"/>
    <w:rsid w:val="00CB1E4D"/>
    <w:rsid w:val="00CB30D5"/>
    <w:rsid w:val="00CB476B"/>
    <w:rsid w:val="00CB49AC"/>
    <w:rsid w:val="00CB5B90"/>
    <w:rsid w:val="00CC1D30"/>
    <w:rsid w:val="00CC2807"/>
    <w:rsid w:val="00CC6072"/>
    <w:rsid w:val="00CC7818"/>
    <w:rsid w:val="00CC7C35"/>
    <w:rsid w:val="00CD4971"/>
    <w:rsid w:val="00CD5CBB"/>
    <w:rsid w:val="00CD6C55"/>
    <w:rsid w:val="00CD72C1"/>
    <w:rsid w:val="00CD7E82"/>
    <w:rsid w:val="00CE1093"/>
    <w:rsid w:val="00CE271E"/>
    <w:rsid w:val="00CE5782"/>
    <w:rsid w:val="00CE5823"/>
    <w:rsid w:val="00CE6058"/>
    <w:rsid w:val="00CE6403"/>
    <w:rsid w:val="00CE78FC"/>
    <w:rsid w:val="00CF1475"/>
    <w:rsid w:val="00CF21D0"/>
    <w:rsid w:val="00CF3B6F"/>
    <w:rsid w:val="00CF6308"/>
    <w:rsid w:val="00CF69CF"/>
    <w:rsid w:val="00D01572"/>
    <w:rsid w:val="00D0443B"/>
    <w:rsid w:val="00D07C7F"/>
    <w:rsid w:val="00D101E3"/>
    <w:rsid w:val="00D11D75"/>
    <w:rsid w:val="00D13EA0"/>
    <w:rsid w:val="00D13ED8"/>
    <w:rsid w:val="00D13FE7"/>
    <w:rsid w:val="00D15D1F"/>
    <w:rsid w:val="00D22F1B"/>
    <w:rsid w:val="00D24153"/>
    <w:rsid w:val="00D24CDF"/>
    <w:rsid w:val="00D25980"/>
    <w:rsid w:val="00D3043F"/>
    <w:rsid w:val="00D31DAF"/>
    <w:rsid w:val="00D334DD"/>
    <w:rsid w:val="00D3520B"/>
    <w:rsid w:val="00D40A3F"/>
    <w:rsid w:val="00D4105D"/>
    <w:rsid w:val="00D43107"/>
    <w:rsid w:val="00D43409"/>
    <w:rsid w:val="00D434AD"/>
    <w:rsid w:val="00D45DC3"/>
    <w:rsid w:val="00D46161"/>
    <w:rsid w:val="00D47E6F"/>
    <w:rsid w:val="00D5031D"/>
    <w:rsid w:val="00D51FB1"/>
    <w:rsid w:val="00D54080"/>
    <w:rsid w:val="00D559DC"/>
    <w:rsid w:val="00D55D19"/>
    <w:rsid w:val="00D563BD"/>
    <w:rsid w:val="00D64218"/>
    <w:rsid w:val="00D649D3"/>
    <w:rsid w:val="00D64E4B"/>
    <w:rsid w:val="00D65AF2"/>
    <w:rsid w:val="00D7015B"/>
    <w:rsid w:val="00D70FE7"/>
    <w:rsid w:val="00D7268F"/>
    <w:rsid w:val="00D7649A"/>
    <w:rsid w:val="00D76F9F"/>
    <w:rsid w:val="00D8576E"/>
    <w:rsid w:val="00D86864"/>
    <w:rsid w:val="00D8777C"/>
    <w:rsid w:val="00D91DFB"/>
    <w:rsid w:val="00D920E6"/>
    <w:rsid w:val="00D94321"/>
    <w:rsid w:val="00D9438D"/>
    <w:rsid w:val="00D950EC"/>
    <w:rsid w:val="00D953EF"/>
    <w:rsid w:val="00D95A28"/>
    <w:rsid w:val="00DA15EA"/>
    <w:rsid w:val="00DA3DA1"/>
    <w:rsid w:val="00DA5AD5"/>
    <w:rsid w:val="00DA5CC7"/>
    <w:rsid w:val="00DA5E10"/>
    <w:rsid w:val="00DA60EA"/>
    <w:rsid w:val="00DA6BC7"/>
    <w:rsid w:val="00DB1FCC"/>
    <w:rsid w:val="00DB3B33"/>
    <w:rsid w:val="00DB5CBA"/>
    <w:rsid w:val="00DB5D0A"/>
    <w:rsid w:val="00DB7133"/>
    <w:rsid w:val="00DB73DD"/>
    <w:rsid w:val="00DC106E"/>
    <w:rsid w:val="00DC289A"/>
    <w:rsid w:val="00DC428D"/>
    <w:rsid w:val="00DC670D"/>
    <w:rsid w:val="00DD15BE"/>
    <w:rsid w:val="00DD291F"/>
    <w:rsid w:val="00DD5E00"/>
    <w:rsid w:val="00DD74C1"/>
    <w:rsid w:val="00DD7FBB"/>
    <w:rsid w:val="00DE0641"/>
    <w:rsid w:val="00DE3DF0"/>
    <w:rsid w:val="00DE409C"/>
    <w:rsid w:val="00DE6E76"/>
    <w:rsid w:val="00DF3391"/>
    <w:rsid w:val="00DF59D5"/>
    <w:rsid w:val="00DF7379"/>
    <w:rsid w:val="00E0021F"/>
    <w:rsid w:val="00E00608"/>
    <w:rsid w:val="00E00A1D"/>
    <w:rsid w:val="00E02452"/>
    <w:rsid w:val="00E047E8"/>
    <w:rsid w:val="00E054D8"/>
    <w:rsid w:val="00E05CDE"/>
    <w:rsid w:val="00E0714E"/>
    <w:rsid w:val="00E11351"/>
    <w:rsid w:val="00E17B85"/>
    <w:rsid w:val="00E200F7"/>
    <w:rsid w:val="00E20F62"/>
    <w:rsid w:val="00E211E6"/>
    <w:rsid w:val="00E21E25"/>
    <w:rsid w:val="00E235C7"/>
    <w:rsid w:val="00E23D87"/>
    <w:rsid w:val="00E24947"/>
    <w:rsid w:val="00E2754B"/>
    <w:rsid w:val="00E33AEC"/>
    <w:rsid w:val="00E34D88"/>
    <w:rsid w:val="00E3510D"/>
    <w:rsid w:val="00E35887"/>
    <w:rsid w:val="00E3780B"/>
    <w:rsid w:val="00E42635"/>
    <w:rsid w:val="00E45757"/>
    <w:rsid w:val="00E50813"/>
    <w:rsid w:val="00E52C95"/>
    <w:rsid w:val="00E5334E"/>
    <w:rsid w:val="00E53FC9"/>
    <w:rsid w:val="00E560B0"/>
    <w:rsid w:val="00E57C9A"/>
    <w:rsid w:val="00E6211D"/>
    <w:rsid w:val="00E65035"/>
    <w:rsid w:val="00E67BFE"/>
    <w:rsid w:val="00E71FB4"/>
    <w:rsid w:val="00E72216"/>
    <w:rsid w:val="00E72FBC"/>
    <w:rsid w:val="00E74331"/>
    <w:rsid w:val="00E76205"/>
    <w:rsid w:val="00E77459"/>
    <w:rsid w:val="00E77B75"/>
    <w:rsid w:val="00E8012F"/>
    <w:rsid w:val="00E80496"/>
    <w:rsid w:val="00E805F8"/>
    <w:rsid w:val="00E8194B"/>
    <w:rsid w:val="00E81B28"/>
    <w:rsid w:val="00E82E9E"/>
    <w:rsid w:val="00E9694F"/>
    <w:rsid w:val="00EA1A01"/>
    <w:rsid w:val="00EA3BFC"/>
    <w:rsid w:val="00EA612E"/>
    <w:rsid w:val="00EB1826"/>
    <w:rsid w:val="00EB1DFF"/>
    <w:rsid w:val="00EB3739"/>
    <w:rsid w:val="00EB6262"/>
    <w:rsid w:val="00EB6343"/>
    <w:rsid w:val="00EB6FC7"/>
    <w:rsid w:val="00EB7AC1"/>
    <w:rsid w:val="00EB7B09"/>
    <w:rsid w:val="00EC11AD"/>
    <w:rsid w:val="00EC135A"/>
    <w:rsid w:val="00EC2BE8"/>
    <w:rsid w:val="00EC4D55"/>
    <w:rsid w:val="00EC536A"/>
    <w:rsid w:val="00EC6852"/>
    <w:rsid w:val="00EC6DF7"/>
    <w:rsid w:val="00EC7734"/>
    <w:rsid w:val="00ED428D"/>
    <w:rsid w:val="00ED4349"/>
    <w:rsid w:val="00ED560B"/>
    <w:rsid w:val="00ED765F"/>
    <w:rsid w:val="00ED7C46"/>
    <w:rsid w:val="00ED7EB7"/>
    <w:rsid w:val="00EE0F37"/>
    <w:rsid w:val="00EE175D"/>
    <w:rsid w:val="00EE1C22"/>
    <w:rsid w:val="00EE349B"/>
    <w:rsid w:val="00EE3890"/>
    <w:rsid w:val="00EE3CA4"/>
    <w:rsid w:val="00EE3FAD"/>
    <w:rsid w:val="00EE4602"/>
    <w:rsid w:val="00EE52E9"/>
    <w:rsid w:val="00EE76A1"/>
    <w:rsid w:val="00EE7A94"/>
    <w:rsid w:val="00EF19E1"/>
    <w:rsid w:val="00EF23FD"/>
    <w:rsid w:val="00EF6E8E"/>
    <w:rsid w:val="00EF70F4"/>
    <w:rsid w:val="00F01666"/>
    <w:rsid w:val="00F018CD"/>
    <w:rsid w:val="00F051A0"/>
    <w:rsid w:val="00F05BD3"/>
    <w:rsid w:val="00F064FD"/>
    <w:rsid w:val="00F07A8F"/>
    <w:rsid w:val="00F108F0"/>
    <w:rsid w:val="00F10ED8"/>
    <w:rsid w:val="00F126AD"/>
    <w:rsid w:val="00F15BC6"/>
    <w:rsid w:val="00F20E8D"/>
    <w:rsid w:val="00F22318"/>
    <w:rsid w:val="00F261DF"/>
    <w:rsid w:val="00F30C98"/>
    <w:rsid w:val="00F31082"/>
    <w:rsid w:val="00F31A3D"/>
    <w:rsid w:val="00F32D9E"/>
    <w:rsid w:val="00F3312E"/>
    <w:rsid w:val="00F3673F"/>
    <w:rsid w:val="00F40BFD"/>
    <w:rsid w:val="00F43404"/>
    <w:rsid w:val="00F43C9D"/>
    <w:rsid w:val="00F45CE7"/>
    <w:rsid w:val="00F47F17"/>
    <w:rsid w:val="00F51D27"/>
    <w:rsid w:val="00F534F2"/>
    <w:rsid w:val="00F61D65"/>
    <w:rsid w:val="00F6223F"/>
    <w:rsid w:val="00F62297"/>
    <w:rsid w:val="00F641C0"/>
    <w:rsid w:val="00F66518"/>
    <w:rsid w:val="00F773E9"/>
    <w:rsid w:val="00F77F35"/>
    <w:rsid w:val="00F807F3"/>
    <w:rsid w:val="00F84974"/>
    <w:rsid w:val="00F90868"/>
    <w:rsid w:val="00F941D5"/>
    <w:rsid w:val="00F94F07"/>
    <w:rsid w:val="00F95451"/>
    <w:rsid w:val="00F960E8"/>
    <w:rsid w:val="00F96A3E"/>
    <w:rsid w:val="00F97142"/>
    <w:rsid w:val="00FA17AF"/>
    <w:rsid w:val="00FA18F2"/>
    <w:rsid w:val="00FA4A0B"/>
    <w:rsid w:val="00FA4AFC"/>
    <w:rsid w:val="00FA583F"/>
    <w:rsid w:val="00FA5A51"/>
    <w:rsid w:val="00FB3EE2"/>
    <w:rsid w:val="00FB3F33"/>
    <w:rsid w:val="00FB402E"/>
    <w:rsid w:val="00FB4524"/>
    <w:rsid w:val="00FB4B99"/>
    <w:rsid w:val="00FB7FB3"/>
    <w:rsid w:val="00FC1309"/>
    <w:rsid w:val="00FC29AD"/>
    <w:rsid w:val="00FC2FB4"/>
    <w:rsid w:val="00FC56CF"/>
    <w:rsid w:val="00FC5D30"/>
    <w:rsid w:val="00FC5DFD"/>
    <w:rsid w:val="00FC63F3"/>
    <w:rsid w:val="00FC650D"/>
    <w:rsid w:val="00FD0625"/>
    <w:rsid w:val="00FD2FAE"/>
    <w:rsid w:val="00FD33B9"/>
    <w:rsid w:val="00FD353B"/>
    <w:rsid w:val="00FD4396"/>
    <w:rsid w:val="00FD7346"/>
    <w:rsid w:val="00FE1467"/>
    <w:rsid w:val="00FE4DD5"/>
    <w:rsid w:val="00FE5B50"/>
    <w:rsid w:val="00FF0B5C"/>
    <w:rsid w:val="00FF1400"/>
    <w:rsid w:val="00FF1EBC"/>
    <w:rsid w:val="00FF3AA0"/>
    <w:rsid w:val="00FF7630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922BFB"/>
  <w15:docId w15:val="{1552627C-20EC-4AA4-B041-F58806D7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nhideWhenUsed/>
    <w:rsid w:val="00E45757"/>
    <w:pPr>
      <w:spacing w:line="280" w:lineRule="atLeast"/>
    </w:pPr>
    <w:rPr>
      <w:lang w:val="de-CH" w:eastAsia="de-CH"/>
    </w:rPr>
  </w:style>
  <w:style w:type="paragraph" w:styleId="Heading1">
    <w:name w:val="heading 1"/>
    <w:basedOn w:val="Normal"/>
    <w:next w:val="BodyText"/>
    <w:unhideWhenUsed/>
    <w:qFormat/>
    <w:rsid w:val="00E45757"/>
    <w:pPr>
      <w:keepNext/>
      <w:keepLines/>
      <w:numPr>
        <w:numId w:val="30"/>
      </w:numPr>
      <w:outlineLvl w:val="0"/>
    </w:pPr>
    <w:rPr>
      <w:rFonts w:cs="Arial"/>
      <w:b/>
      <w:bCs/>
      <w:snapToGrid w:val="0"/>
      <w:szCs w:val="32"/>
    </w:rPr>
  </w:style>
  <w:style w:type="paragraph" w:styleId="Heading2">
    <w:name w:val="heading 2"/>
    <w:basedOn w:val="Normal"/>
    <w:next w:val="BodyText"/>
    <w:unhideWhenUsed/>
    <w:qFormat/>
    <w:rsid w:val="00E45757"/>
    <w:pPr>
      <w:keepNext/>
      <w:keepLines/>
      <w:numPr>
        <w:ilvl w:val="1"/>
        <w:numId w:val="30"/>
      </w:numPr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BodyText"/>
    <w:unhideWhenUsed/>
    <w:qFormat/>
    <w:rsid w:val="00E45757"/>
    <w:pPr>
      <w:keepNext/>
      <w:keepLines/>
      <w:numPr>
        <w:ilvl w:val="2"/>
        <w:numId w:val="30"/>
      </w:numPr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BodyText"/>
    <w:unhideWhenUsed/>
    <w:qFormat/>
    <w:rsid w:val="00E45757"/>
    <w:pPr>
      <w:keepNext/>
      <w:keepLines/>
      <w:numPr>
        <w:ilvl w:val="3"/>
        <w:numId w:val="30"/>
      </w:numPr>
      <w:outlineLvl w:val="3"/>
    </w:pPr>
    <w:rPr>
      <w:b/>
      <w:bCs/>
      <w:szCs w:val="28"/>
    </w:rPr>
  </w:style>
  <w:style w:type="paragraph" w:styleId="Heading5">
    <w:name w:val="heading 5"/>
    <w:basedOn w:val="Normal"/>
    <w:next w:val="BodyText"/>
    <w:unhideWhenUsed/>
    <w:rsid w:val="00E45757"/>
    <w:pPr>
      <w:keepNext/>
      <w:keepLines/>
      <w:numPr>
        <w:ilvl w:val="4"/>
        <w:numId w:val="30"/>
      </w:numPr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BodyText"/>
    <w:unhideWhenUsed/>
    <w:rsid w:val="00E45757"/>
    <w:pPr>
      <w:keepNext/>
      <w:keepLines/>
      <w:numPr>
        <w:ilvl w:val="5"/>
        <w:numId w:val="30"/>
      </w:numPr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unhideWhenUsed/>
    <w:rsid w:val="00E45757"/>
    <w:pPr>
      <w:keepNext/>
      <w:keepLines/>
      <w:numPr>
        <w:ilvl w:val="6"/>
        <w:numId w:val="30"/>
      </w:numPr>
      <w:outlineLvl w:val="6"/>
    </w:pPr>
    <w:rPr>
      <w:b/>
    </w:rPr>
  </w:style>
  <w:style w:type="paragraph" w:styleId="Heading8">
    <w:name w:val="heading 8"/>
    <w:basedOn w:val="Normal"/>
    <w:next w:val="BodyText"/>
    <w:unhideWhenUsed/>
    <w:rsid w:val="00E45757"/>
    <w:pPr>
      <w:keepNext/>
      <w:keepLines/>
      <w:numPr>
        <w:ilvl w:val="7"/>
        <w:numId w:val="30"/>
      </w:numPr>
      <w:outlineLvl w:val="7"/>
    </w:pPr>
    <w:rPr>
      <w:b/>
      <w:iCs/>
    </w:rPr>
  </w:style>
  <w:style w:type="paragraph" w:styleId="Heading9">
    <w:name w:val="heading 9"/>
    <w:basedOn w:val="Normal"/>
    <w:next w:val="BodyText"/>
    <w:unhideWhenUsed/>
    <w:rsid w:val="00E45757"/>
    <w:pPr>
      <w:keepNext/>
      <w:keepLines/>
      <w:numPr>
        <w:ilvl w:val="8"/>
        <w:numId w:val="30"/>
      </w:numPr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5757"/>
    <w:rPr>
      <w:rFonts w:ascii="Verdana" w:hAnsi="Verdan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Header">
    <w:name w:val="header"/>
    <w:basedOn w:val="Normal"/>
    <w:link w:val="HeaderChar"/>
    <w:rsid w:val="00E45757"/>
    <w:pPr>
      <w:spacing w:line="180" w:lineRule="atLeast"/>
    </w:pPr>
    <w:rPr>
      <w:sz w:val="14"/>
    </w:rPr>
  </w:style>
  <w:style w:type="paragraph" w:styleId="Footer">
    <w:name w:val="footer"/>
    <w:aliases w:val="Absenderblock"/>
    <w:basedOn w:val="Normal"/>
    <w:link w:val="FooterChar"/>
    <w:uiPriority w:val="99"/>
    <w:rsid w:val="00E45757"/>
    <w:pPr>
      <w:spacing w:line="180" w:lineRule="atLeast"/>
    </w:pPr>
    <w:rPr>
      <w:sz w:val="14"/>
    </w:rPr>
  </w:style>
  <w:style w:type="character" w:customStyle="1" w:styleId="FooterChar">
    <w:name w:val="Footer Char"/>
    <w:aliases w:val="Absenderblock Char"/>
    <w:link w:val="Footer"/>
    <w:uiPriority w:val="99"/>
    <w:rsid w:val="00E45757"/>
    <w:rPr>
      <w:sz w:val="14"/>
    </w:rPr>
  </w:style>
  <w:style w:type="paragraph" w:styleId="TOC1">
    <w:name w:val="toc 1"/>
    <w:basedOn w:val="Normal"/>
    <w:next w:val="BodyText"/>
    <w:unhideWhenUsed/>
    <w:rsid w:val="00E45757"/>
  </w:style>
  <w:style w:type="paragraph" w:styleId="TOC2">
    <w:name w:val="toc 2"/>
    <w:basedOn w:val="Normal"/>
    <w:next w:val="BodyText"/>
    <w:unhideWhenUsed/>
    <w:rsid w:val="00E45757"/>
  </w:style>
  <w:style w:type="paragraph" w:styleId="TOC3">
    <w:name w:val="toc 3"/>
    <w:basedOn w:val="Normal"/>
    <w:next w:val="BodyText"/>
    <w:unhideWhenUsed/>
    <w:rsid w:val="00E45757"/>
  </w:style>
  <w:style w:type="character" w:styleId="Hyperlink">
    <w:name w:val="Hyperlink"/>
    <w:unhideWhenUsed/>
    <w:rsid w:val="00E45757"/>
    <w:rPr>
      <w:dstrike w:val="0"/>
      <w:color w:val="auto"/>
      <w:u w:val="single"/>
      <w:vertAlign w:val="baseline"/>
    </w:rPr>
  </w:style>
  <w:style w:type="paragraph" w:styleId="BalloonText">
    <w:name w:val="Balloon Text"/>
    <w:basedOn w:val="Normal"/>
    <w:unhideWhenUsed/>
    <w:rsid w:val="00E45757"/>
    <w:pPr>
      <w:keepLines/>
    </w:pPr>
    <w:rPr>
      <w:rFonts w:cs="Tahoma"/>
      <w:sz w:val="14"/>
      <w:szCs w:val="16"/>
    </w:rPr>
  </w:style>
  <w:style w:type="paragraph" w:styleId="Caption">
    <w:name w:val="caption"/>
    <w:basedOn w:val="Normal"/>
    <w:next w:val="BodyText"/>
    <w:rsid w:val="00E45757"/>
    <w:pPr>
      <w:keepLines/>
    </w:pPr>
    <w:rPr>
      <w:b/>
      <w:bCs/>
      <w:sz w:val="14"/>
    </w:rPr>
  </w:style>
  <w:style w:type="paragraph" w:styleId="DocumentMap">
    <w:name w:val="Document Map"/>
    <w:basedOn w:val="Normal"/>
    <w:unhideWhenUsed/>
    <w:rsid w:val="00E45757"/>
    <w:rPr>
      <w:rFonts w:cs="Tahoma"/>
    </w:rPr>
  </w:style>
  <w:style w:type="character" w:styleId="EndnoteReference">
    <w:name w:val="endnote reference"/>
    <w:unhideWhenUsed/>
    <w:rsid w:val="00E45757"/>
    <w:rPr>
      <w:vertAlign w:val="superscript"/>
    </w:rPr>
  </w:style>
  <w:style w:type="paragraph" w:styleId="EndnoteText">
    <w:name w:val="endnote text"/>
    <w:basedOn w:val="Normal"/>
    <w:unhideWhenUsed/>
    <w:rsid w:val="00E45757"/>
    <w:rPr>
      <w:sz w:val="14"/>
    </w:rPr>
  </w:style>
  <w:style w:type="character" w:styleId="FootnoteReference">
    <w:name w:val="footnote reference"/>
    <w:unhideWhenUsed/>
    <w:rsid w:val="00E45757"/>
    <w:rPr>
      <w:vertAlign w:val="superscript"/>
    </w:rPr>
  </w:style>
  <w:style w:type="paragraph" w:styleId="FootnoteText">
    <w:name w:val="footnote text"/>
    <w:basedOn w:val="Normal"/>
    <w:unhideWhenUsed/>
    <w:rsid w:val="00E45757"/>
    <w:rPr>
      <w:sz w:val="14"/>
    </w:rPr>
  </w:style>
  <w:style w:type="paragraph" w:styleId="Index1">
    <w:name w:val="index 1"/>
    <w:basedOn w:val="Normal"/>
    <w:next w:val="BodyText"/>
    <w:unhideWhenUsed/>
    <w:rsid w:val="00E45757"/>
    <w:pPr>
      <w:ind w:left="284" w:hanging="284"/>
    </w:pPr>
  </w:style>
  <w:style w:type="paragraph" w:styleId="Index2">
    <w:name w:val="index 2"/>
    <w:basedOn w:val="Normal"/>
    <w:next w:val="BodyText"/>
    <w:unhideWhenUsed/>
    <w:rsid w:val="00E45757"/>
    <w:pPr>
      <w:ind w:left="568" w:hanging="284"/>
    </w:pPr>
  </w:style>
  <w:style w:type="paragraph" w:styleId="Index3">
    <w:name w:val="index 3"/>
    <w:basedOn w:val="Normal"/>
    <w:next w:val="BodyText"/>
    <w:unhideWhenUsed/>
    <w:rsid w:val="00E45757"/>
    <w:pPr>
      <w:ind w:left="851" w:hanging="284"/>
    </w:pPr>
  </w:style>
  <w:style w:type="paragraph" w:styleId="Index4">
    <w:name w:val="index 4"/>
    <w:basedOn w:val="Normal"/>
    <w:next w:val="BodyText"/>
    <w:unhideWhenUsed/>
    <w:rsid w:val="00E45757"/>
    <w:pPr>
      <w:ind w:left="1135" w:hanging="284"/>
    </w:pPr>
  </w:style>
  <w:style w:type="paragraph" w:styleId="Index5">
    <w:name w:val="index 5"/>
    <w:basedOn w:val="Normal"/>
    <w:next w:val="BodyText"/>
    <w:unhideWhenUsed/>
    <w:rsid w:val="00E45757"/>
    <w:pPr>
      <w:ind w:left="1418" w:hanging="284"/>
    </w:pPr>
  </w:style>
  <w:style w:type="paragraph" w:styleId="Index6">
    <w:name w:val="index 6"/>
    <w:basedOn w:val="Normal"/>
    <w:next w:val="BodyText"/>
    <w:unhideWhenUsed/>
    <w:rsid w:val="00E45757"/>
    <w:pPr>
      <w:ind w:left="1702" w:hanging="284"/>
    </w:pPr>
  </w:style>
  <w:style w:type="paragraph" w:styleId="Index7">
    <w:name w:val="index 7"/>
    <w:basedOn w:val="Normal"/>
    <w:next w:val="BodyText"/>
    <w:unhideWhenUsed/>
    <w:rsid w:val="00E45757"/>
    <w:pPr>
      <w:ind w:left="1985" w:hanging="284"/>
    </w:pPr>
  </w:style>
  <w:style w:type="paragraph" w:styleId="Index8">
    <w:name w:val="index 8"/>
    <w:basedOn w:val="Normal"/>
    <w:next w:val="BodyText"/>
    <w:unhideWhenUsed/>
    <w:rsid w:val="00E45757"/>
    <w:pPr>
      <w:ind w:left="2269" w:hanging="284"/>
    </w:pPr>
  </w:style>
  <w:style w:type="paragraph" w:styleId="Index9">
    <w:name w:val="index 9"/>
    <w:basedOn w:val="Normal"/>
    <w:next w:val="BodyText"/>
    <w:unhideWhenUsed/>
    <w:rsid w:val="00E45757"/>
    <w:pPr>
      <w:ind w:left="2552" w:hanging="284"/>
    </w:pPr>
  </w:style>
  <w:style w:type="paragraph" w:styleId="IndexHeading">
    <w:name w:val="index heading"/>
    <w:basedOn w:val="Normal"/>
    <w:next w:val="Index1"/>
    <w:unhideWhenUsed/>
    <w:rsid w:val="00E45757"/>
    <w:pPr>
      <w:keepNext/>
      <w:keepLines/>
    </w:pPr>
    <w:rPr>
      <w:rFonts w:cs="Arial"/>
      <w:b/>
      <w:bCs/>
    </w:rPr>
  </w:style>
  <w:style w:type="paragraph" w:styleId="TableofAuthorities">
    <w:name w:val="table of authorities"/>
    <w:basedOn w:val="Normal"/>
    <w:next w:val="BodyText"/>
    <w:unhideWhenUsed/>
    <w:rsid w:val="00E45757"/>
    <w:pPr>
      <w:ind w:left="284" w:hanging="284"/>
    </w:pPr>
  </w:style>
  <w:style w:type="paragraph" w:styleId="TableofFigures">
    <w:name w:val="table of figures"/>
    <w:basedOn w:val="Normal"/>
    <w:next w:val="BodyText"/>
    <w:unhideWhenUsed/>
    <w:rsid w:val="00E45757"/>
  </w:style>
  <w:style w:type="paragraph" w:styleId="TOAHeading">
    <w:name w:val="toa heading"/>
    <w:basedOn w:val="Normal"/>
    <w:next w:val="BodyText"/>
    <w:unhideWhenUsed/>
    <w:rsid w:val="00E45757"/>
    <w:pPr>
      <w:keepNext/>
      <w:keepLines/>
    </w:pPr>
    <w:rPr>
      <w:rFonts w:cs="Arial"/>
      <w:b/>
      <w:bCs/>
    </w:rPr>
  </w:style>
  <w:style w:type="paragraph" w:styleId="TOC4">
    <w:name w:val="toc 4"/>
    <w:basedOn w:val="Normal"/>
    <w:next w:val="BodyText"/>
    <w:unhideWhenUsed/>
    <w:rsid w:val="00E45757"/>
  </w:style>
  <w:style w:type="paragraph" w:styleId="TOC5">
    <w:name w:val="toc 5"/>
    <w:basedOn w:val="Normal"/>
    <w:next w:val="BodyText"/>
    <w:unhideWhenUsed/>
    <w:rsid w:val="00E45757"/>
  </w:style>
  <w:style w:type="paragraph" w:styleId="TOC6">
    <w:name w:val="toc 6"/>
    <w:basedOn w:val="Normal"/>
    <w:next w:val="BodyText"/>
    <w:unhideWhenUsed/>
    <w:rsid w:val="00E45757"/>
  </w:style>
  <w:style w:type="paragraph" w:styleId="TOC7">
    <w:name w:val="toc 7"/>
    <w:basedOn w:val="Normal"/>
    <w:next w:val="BodyText"/>
    <w:unhideWhenUsed/>
    <w:rsid w:val="00E45757"/>
  </w:style>
  <w:style w:type="paragraph" w:styleId="TOC8">
    <w:name w:val="toc 8"/>
    <w:basedOn w:val="Normal"/>
    <w:next w:val="BodyText"/>
    <w:unhideWhenUsed/>
    <w:rsid w:val="00E45757"/>
  </w:style>
  <w:style w:type="paragraph" w:styleId="TOC9">
    <w:name w:val="toc 9"/>
    <w:basedOn w:val="Normal"/>
    <w:next w:val="BodyText"/>
    <w:unhideWhenUsed/>
    <w:rsid w:val="00E45757"/>
  </w:style>
  <w:style w:type="paragraph" w:styleId="Title">
    <w:name w:val="Title"/>
    <w:basedOn w:val="Normal"/>
    <w:next w:val="BodyText"/>
    <w:unhideWhenUsed/>
    <w:rsid w:val="00E45757"/>
    <w:pPr>
      <w:keepNext/>
      <w:keepLines/>
    </w:pPr>
    <w:rPr>
      <w:rFonts w:cs="Arial"/>
      <w:b/>
      <w:bCs/>
      <w:szCs w:val="32"/>
    </w:rPr>
  </w:style>
  <w:style w:type="paragraph" w:customStyle="1" w:styleId="Subject">
    <w:name w:val="Subject"/>
    <w:basedOn w:val="Normal"/>
    <w:next w:val="BodyText"/>
    <w:rsid w:val="00E45757"/>
    <w:pPr>
      <w:spacing w:after="280"/>
      <w:contextualSpacing/>
    </w:pPr>
    <w:rPr>
      <w:b/>
    </w:rPr>
  </w:style>
  <w:style w:type="character" w:styleId="Strong">
    <w:name w:val="Strong"/>
    <w:rsid w:val="00E45757"/>
    <w:rPr>
      <w:b/>
      <w:bCs/>
    </w:rPr>
  </w:style>
  <w:style w:type="character" w:customStyle="1" w:styleId="Description">
    <w:name w:val="Description"/>
    <w:unhideWhenUsed/>
    <w:rsid w:val="00E45757"/>
    <w:rPr>
      <w:sz w:val="14"/>
    </w:rPr>
  </w:style>
  <w:style w:type="paragraph" w:customStyle="1" w:styleId="Introduction">
    <w:name w:val="Introduction"/>
    <w:basedOn w:val="Normal"/>
    <w:next w:val="BodyText"/>
    <w:unhideWhenUsed/>
    <w:rsid w:val="00E45757"/>
    <w:pPr>
      <w:spacing w:after="280"/>
      <w:contextualSpacing/>
    </w:pPr>
  </w:style>
  <w:style w:type="paragraph" w:styleId="Closing">
    <w:name w:val="Closing"/>
    <w:basedOn w:val="Normal"/>
    <w:rsid w:val="00E45757"/>
    <w:pPr>
      <w:keepNext/>
      <w:keepLines/>
      <w:adjustRightInd w:val="0"/>
      <w:snapToGrid w:val="0"/>
    </w:pPr>
  </w:style>
  <w:style w:type="paragraph" w:customStyle="1" w:styleId="Separator">
    <w:name w:val="Separator"/>
    <w:basedOn w:val="Normal"/>
    <w:next w:val="Normal"/>
    <w:rsid w:val="00E45757"/>
    <w:pPr>
      <w:pBdr>
        <w:bottom w:val="single" w:sz="4" w:space="1" w:color="auto"/>
      </w:pBdr>
    </w:pPr>
  </w:style>
  <w:style w:type="paragraph" w:customStyle="1" w:styleId="Topic300">
    <w:name w:val="Topic300"/>
    <w:basedOn w:val="Normal"/>
    <w:rsid w:val="00E45757"/>
    <w:pPr>
      <w:keepLines/>
      <w:ind w:left="1701" w:hanging="1701"/>
    </w:pPr>
  </w:style>
  <w:style w:type="paragraph" w:customStyle="1" w:styleId="Topic600">
    <w:name w:val="Topic600"/>
    <w:basedOn w:val="Normal"/>
    <w:rsid w:val="00E45757"/>
    <w:pPr>
      <w:keepLines/>
      <w:ind w:left="3402" w:hanging="3402"/>
    </w:pPr>
  </w:style>
  <w:style w:type="paragraph" w:customStyle="1" w:styleId="Topic900">
    <w:name w:val="Topic900"/>
    <w:basedOn w:val="Normal"/>
    <w:rsid w:val="00E45757"/>
    <w:pPr>
      <w:keepLines/>
      <w:ind w:left="5103" w:hanging="5103"/>
    </w:pPr>
  </w:style>
  <w:style w:type="paragraph" w:customStyle="1" w:styleId="Topic075">
    <w:name w:val="Topic075"/>
    <w:basedOn w:val="Normal"/>
    <w:rsid w:val="00E45757"/>
    <w:pPr>
      <w:keepLines/>
      <w:ind w:left="425" w:hanging="425"/>
    </w:pPr>
  </w:style>
  <w:style w:type="paragraph" w:styleId="Signature">
    <w:name w:val="Signature"/>
    <w:basedOn w:val="Normal"/>
    <w:unhideWhenUsed/>
    <w:rsid w:val="00E45757"/>
    <w:pPr>
      <w:keepNext/>
      <w:keepLines/>
    </w:pPr>
  </w:style>
  <w:style w:type="character" w:styleId="Emphasis">
    <w:name w:val="Emphasis"/>
    <w:rsid w:val="00E45757"/>
    <w:rPr>
      <w:b/>
      <w:iCs/>
    </w:rPr>
  </w:style>
  <w:style w:type="character" w:styleId="FollowedHyperlink">
    <w:name w:val="FollowedHyperlink"/>
    <w:unhideWhenUsed/>
    <w:rsid w:val="00E45757"/>
    <w:rPr>
      <w:dstrike w:val="0"/>
      <w:u w:val="none"/>
      <w:vertAlign w:val="baseline"/>
    </w:rPr>
  </w:style>
  <w:style w:type="paragraph" w:customStyle="1" w:styleId="ReturnAddress">
    <w:name w:val="ReturnAddress"/>
    <w:basedOn w:val="Normal"/>
    <w:unhideWhenUsed/>
    <w:rsid w:val="00E45757"/>
    <w:pPr>
      <w:keepLines/>
      <w:spacing w:line="160" w:lineRule="atLeast"/>
    </w:pPr>
    <w:rPr>
      <w:sz w:val="12"/>
      <w:u w:val="single"/>
    </w:rPr>
  </w:style>
  <w:style w:type="paragraph" w:customStyle="1" w:styleId="zOawDeliveryOption">
    <w:name w:val="zOawDeliveryOption"/>
    <w:basedOn w:val="Normal"/>
    <w:next w:val="zOawRecipient"/>
    <w:unhideWhenUsed/>
    <w:rsid w:val="00E45757"/>
    <w:rPr>
      <w:b/>
    </w:rPr>
  </w:style>
  <w:style w:type="paragraph" w:customStyle="1" w:styleId="zOawDeliveryOption2">
    <w:name w:val="zOawDeliveryOption2"/>
    <w:basedOn w:val="Normal"/>
    <w:next w:val="zOawRecipient"/>
    <w:unhideWhenUsed/>
    <w:rsid w:val="00E45757"/>
    <w:rPr>
      <w:b/>
    </w:rPr>
  </w:style>
  <w:style w:type="paragraph" w:customStyle="1" w:styleId="zOawRecipient">
    <w:name w:val="zOawRecipient"/>
    <w:basedOn w:val="Normal"/>
    <w:unhideWhenUsed/>
    <w:rsid w:val="00E45757"/>
  </w:style>
  <w:style w:type="paragraph" w:customStyle="1" w:styleId="ListWithNumbers">
    <w:name w:val="ListWithNumbers"/>
    <w:basedOn w:val="Normal"/>
    <w:rsid w:val="00E45757"/>
    <w:pPr>
      <w:numPr>
        <w:numId w:val="13"/>
      </w:numPr>
    </w:pPr>
  </w:style>
  <w:style w:type="paragraph" w:customStyle="1" w:styleId="ListWithSymbols">
    <w:name w:val="ListWithSymbols"/>
    <w:basedOn w:val="Normal"/>
    <w:rsid w:val="00E45757"/>
    <w:pPr>
      <w:numPr>
        <w:numId w:val="14"/>
      </w:numPr>
    </w:pPr>
  </w:style>
  <w:style w:type="paragraph" w:customStyle="1" w:styleId="ListWithLetters">
    <w:name w:val="ListWithLetters"/>
    <w:basedOn w:val="Normal"/>
    <w:rsid w:val="00E45757"/>
    <w:pPr>
      <w:numPr>
        <w:numId w:val="16"/>
      </w:numPr>
    </w:pPr>
  </w:style>
  <w:style w:type="paragraph" w:customStyle="1" w:styleId="DocumentType">
    <w:name w:val="DocumentType"/>
    <w:basedOn w:val="Normal"/>
    <w:rsid w:val="00E45757"/>
    <w:pPr>
      <w:spacing w:after="280"/>
    </w:pPr>
    <w:rPr>
      <w:b/>
    </w:rPr>
  </w:style>
  <w:style w:type="paragraph" w:styleId="BlockText">
    <w:name w:val="Block Text"/>
    <w:basedOn w:val="Normal"/>
    <w:unhideWhenUsed/>
    <w:rsid w:val="00E45757"/>
  </w:style>
  <w:style w:type="paragraph" w:styleId="BodyText">
    <w:name w:val="Body Text"/>
    <w:basedOn w:val="Normal"/>
    <w:link w:val="BodyTextChar"/>
    <w:qFormat/>
    <w:rsid w:val="00E45757"/>
  </w:style>
  <w:style w:type="paragraph" w:styleId="BodyTextFirstIndent">
    <w:name w:val="Body Text First Indent"/>
    <w:basedOn w:val="BodyText"/>
    <w:unhideWhenUsed/>
    <w:rsid w:val="00E45757"/>
  </w:style>
  <w:style w:type="paragraph" w:styleId="BodyTextFirstIndent2">
    <w:name w:val="Body Text First Indent 2"/>
    <w:basedOn w:val="Normal"/>
    <w:unhideWhenUsed/>
    <w:rsid w:val="00E45757"/>
  </w:style>
  <w:style w:type="character" w:styleId="LineNumber">
    <w:name w:val="line number"/>
    <w:unhideWhenUsed/>
    <w:rsid w:val="00E45757"/>
  </w:style>
  <w:style w:type="paragraph" w:styleId="MessageHeader">
    <w:name w:val="Message Header"/>
    <w:basedOn w:val="Normal"/>
    <w:unhideWhenUsed/>
    <w:rsid w:val="00E45757"/>
    <w:rPr>
      <w:rFonts w:cs="Arial"/>
      <w:b/>
    </w:rPr>
  </w:style>
  <w:style w:type="table" w:styleId="TableColumns1">
    <w:name w:val="Table Columns 1"/>
    <w:basedOn w:val="TableNormal"/>
    <w:rsid w:val="00E45757"/>
    <w:pPr>
      <w:adjustRightInd w:val="0"/>
      <w:snapToGrid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WithCheckboxes">
    <w:name w:val="ListWithCheckboxes"/>
    <w:basedOn w:val="Normal"/>
    <w:rsid w:val="00E45757"/>
    <w:pPr>
      <w:numPr>
        <w:numId w:val="15"/>
      </w:numPr>
    </w:pPr>
  </w:style>
  <w:style w:type="paragraph" w:customStyle="1" w:styleId="NormalKeepTogether">
    <w:name w:val="NormalKeepTogether"/>
    <w:basedOn w:val="Normal"/>
    <w:unhideWhenUsed/>
    <w:rsid w:val="00E45757"/>
    <w:pPr>
      <w:keepNext/>
      <w:keepLines/>
    </w:pPr>
    <w:rPr>
      <w:lang w:val="en-GB"/>
    </w:rPr>
  </w:style>
  <w:style w:type="paragraph" w:customStyle="1" w:styleId="SignatureText">
    <w:name w:val="SignatureText"/>
    <w:basedOn w:val="Normal"/>
    <w:unhideWhenUsed/>
    <w:rsid w:val="00E45757"/>
    <w:pPr>
      <w:keepNext/>
      <w:keepLines/>
      <w:tabs>
        <w:tab w:val="left" w:pos="3969"/>
      </w:tabs>
    </w:pPr>
    <w:rPr>
      <w:kern w:val="10"/>
      <w:position w:val="10"/>
      <w:sz w:val="17"/>
      <w:lang w:val="en-GB"/>
    </w:rPr>
  </w:style>
  <w:style w:type="character" w:customStyle="1" w:styleId="Italic">
    <w:name w:val="Italic"/>
    <w:rsid w:val="00E45757"/>
    <w:rPr>
      <w:i/>
      <w:lang w:val="de-CH"/>
    </w:rPr>
  </w:style>
  <w:style w:type="paragraph" w:customStyle="1" w:styleId="Label">
    <w:name w:val="Label"/>
    <w:basedOn w:val="Normal"/>
    <w:rsid w:val="00E45757"/>
    <w:pPr>
      <w:spacing w:line="180" w:lineRule="atLeast"/>
      <w:jc w:val="right"/>
    </w:pPr>
    <w:rPr>
      <w:sz w:val="14"/>
    </w:rPr>
  </w:style>
  <w:style w:type="paragraph" w:customStyle="1" w:styleId="Contact">
    <w:name w:val="Contact"/>
    <w:basedOn w:val="Normal"/>
    <w:rsid w:val="00E45757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Invisible">
    <w:name w:val="Invisible"/>
    <w:basedOn w:val="Normal"/>
    <w:rsid w:val="00E45757"/>
    <w:pPr>
      <w:spacing w:line="168" w:lineRule="auto"/>
    </w:pPr>
    <w:rPr>
      <w:sz w:val="2"/>
    </w:rPr>
  </w:style>
  <w:style w:type="paragraph" w:customStyle="1" w:styleId="SignatureFunction">
    <w:name w:val="SignatureFunction"/>
    <w:basedOn w:val="Signature"/>
    <w:unhideWhenUsed/>
    <w:rsid w:val="00E45757"/>
    <w:pPr>
      <w:spacing w:line="180" w:lineRule="atLeast"/>
    </w:pPr>
    <w:rPr>
      <w:sz w:val="14"/>
    </w:rPr>
  </w:style>
  <w:style w:type="paragraph" w:customStyle="1" w:styleId="HeaderAccent">
    <w:name w:val="HeaderAccent"/>
    <w:basedOn w:val="Header"/>
    <w:unhideWhenUsed/>
    <w:rsid w:val="00E45757"/>
    <w:rPr>
      <w:b/>
    </w:rPr>
  </w:style>
  <w:style w:type="paragraph" w:customStyle="1" w:styleId="LabelLow">
    <w:name w:val="LabelLow"/>
    <w:basedOn w:val="Normal"/>
    <w:rsid w:val="00E45757"/>
    <w:pPr>
      <w:spacing w:line="270" w:lineRule="atLeast"/>
      <w:jc w:val="right"/>
    </w:pPr>
    <w:rPr>
      <w:noProof/>
      <w:sz w:val="14"/>
    </w:rPr>
  </w:style>
  <w:style w:type="paragraph" w:customStyle="1" w:styleId="Classification">
    <w:name w:val="Classification"/>
    <w:basedOn w:val="Normal"/>
    <w:rsid w:val="00E45757"/>
    <w:pPr>
      <w:spacing w:after="280"/>
      <w:contextualSpacing/>
    </w:pPr>
    <w:rPr>
      <w:b/>
    </w:rPr>
  </w:style>
  <w:style w:type="paragraph" w:customStyle="1" w:styleId="OneMillimeter">
    <w:name w:val="One Millimeter"/>
    <w:basedOn w:val="Normal"/>
    <w:rsid w:val="00E45757"/>
    <w:pPr>
      <w:spacing w:line="57" w:lineRule="exact"/>
    </w:pPr>
    <w:rPr>
      <w:color w:val="FFFFFF"/>
    </w:rPr>
  </w:style>
  <w:style w:type="paragraph" w:customStyle="1" w:styleId="ContactSpacing">
    <w:name w:val="Contact Spacing"/>
    <w:basedOn w:val="Normal"/>
    <w:unhideWhenUsed/>
    <w:rsid w:val="00E45757"/>
    <w:pPr>
      <w:tabs>
        <w:tab w:val="left" w:pos="794"/>
        <w:tab w:val="right" w:pos="5273"/>
      </w:tabs>
      <w:spacing w:line="180" w:lineRule="atLeast"/>
    </w:pPr>
    <w:rPr>
      <w:sz w:val="14"/>
    </w:rPr>
  </w:style>
  <w:style w:type="character" w:customStyle="1" w:styleId="HeaderChar">
    <w:name w:val="Header Char"/>
    <w:link w:val="Header"/>
    <w:rsid w:val="00E45757"/>
    <w:rPr>
      <w:sz w:val="14"/>
    </w:rPr>
  </w:style>
  <w:style w:type="numbering" w:customStyle="1" w:styleId="Headings">
    <w:name w:val="Headings"/>
    <w:rsid w:val="00E45757"/>
    <w:pPr>
      <w:numPr>
        <w:numId w:val="28"/>
      </w:numPr>
    </w:pPr>
  </w:style>
  <w:style w:type="character" w:customStyle="1" w:styleId="BodyTextChar">
    <w:name w:val="Body Text Char"/>
    <w:link w:val="BodyText"/>
    <w:rsid w:val="003B7A05"/>
    <w:rPr>
      <w:lang w:val="de-CH" w:eastAsia="de-CH"/>
    </w:rPr>
  </w:style>
  <w:style w:type="paragraph" w:styleId="ListParagraph">
    <w:name w:val="List Paragraph"/>
    <w:basedOn w:val="Normal"/>
    <w:uiPriority w:val="34"/>
    <w:qFormat/>
    <w:rsid w:val="00F66518"/>
    <w:pPr>
      <w:ind w:left="720"/>
      <w:contextualSpacing/>
    </w:pPr>
  </w:style>
  <w:style w:type="paragraph" w:customStyle="1" w:styleId="FDocumentTitle">
    <w:name w:val="F DocumentTitle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sz w:val="30"/>
      <w:szCs w:val="30"/>
      <w:lang w:eastAsia="en-US"/>
    </w:rPr>
  </w:style>
  <w:style w:type="paragraph" w:customStyle="1" w:styleId="FSubject">
    <w:name w:val="F Subject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lang w:eastAsia="en-US"/>
    </w:rPr>
  </w:style>
  <w:style w:type="paragraph" w:styleId="PlainText">
    <w:name w:val="Plain Text"/>
    <w:basedOn w:val="Normal"/>
    <w:link w:val="PlainTextChar"/>
    <w:rsid w:val="00FB3F33"/>
    <w:pPr>
      <w:spacing w:line="280" w:lineRule="exact"/>
    </w:pPr>
    <w:rPr>
      <w:lang w:eastAsia="en-US"/>
    </w:rPr>
  </w:style>
  <w:style w:type="character" w:customStyle="1" w:styleId="PlainTextChar">
    <w:name w:val="Plain Text Char"/>
    <w:basedOn w:val="DefaultParagraphFont"/>
    <w:link w:val="PlainText"/>
    <w:rsid w:val="00FB3F33"/>
    <w:rPr>
      <w:lang w:val="de-CH" w:eastAsia="en-US"/>
    </w:rPr>
  </w:style>
  <w:style w:type="character" w:customStyle="1" w:styleId="Erwhnung1">
    <w:name w:val="Erwähnung1"/>
    <w:basedOn w:val="DefaultParagraphFont"/>
    <w:uiPriority w:val="99"/>
    <w:semiHidden/>
    <w:unhideWhenUsed/>
    <w:rsid w:val="00E560B0"/>
    <w:rPr>
      <w:color w:val="2B579A"/>
      <w:shd w:val="clear" w:color="auto" w:fill="E6E6E6"/>
      <w:lang w:val="de-CH"/>
    </w:rPr>
  </w:style>
  <w:style w:type="character" w:styleId="CommentReference">
    <w:name w:val="annotation reference"/>
    <w:basedOn w:val="DefaultParagraphFont"/>
    <w:semiHidden/>
    <w:unhideWhenUsed/>
    <w:rsid w:val="001E6F22"/>
    <w:rPr>
      <w:sz w:val="16"/>
      <w:szCs w:val="16"/>
      <w:lang w:val="de-CH"/>
    </w:rPr>
  </w:style>
  <w:style w:type="paragraph" w:styleId="CommentText">
    <w:name w:val="annotation text"/>
    <w:basedOn w:val="Normal"/>
    <w:link w:val="CommentTextChar"/>
    <w:semiHidden/>
    <w:unhideWhenUsed/>
    <w:rsid w:val="001E6F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1E6F22"/>
    <w:rPr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6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6F22"/>
    <w:rPr>
      <w:b/>
      <w:bCs/>
      <w:lang w:val="de-CH" w:eastAsia="de-CH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74C7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60E2B"/>
    <w:rPr>
      <w:lang w:val="de-CH" w:eastAsia="de-CH"/>
    </w:rPr>
  </w:style>
  <w:style w:type="paragraph" w:styleId="NoSpacing">
    <w:name w:val="No Spacing"/>
    <w:uiPriority w:val="1"/>
    <w:qFormat/>
    <w:rsid w:val="00104A63"/>
    <w:rPr>
      <w:rFonts w:eastAsiaTheme="minorEastAsi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mailto:simone.franz@ammann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settings" Target="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officeatwork xmlns="http://schemas.officeatwork.com/Formulas">eNp7v3u/jVt+UW5pTmKxgr4dAD33Bnw=</officeatwork>
</file>

<file path=customXml/item2.xml><?xml version="1.0" encoding="utf-8"?>
<officeatwork xmlns="http://schemas.officeatwork.com/MasterProperties">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</officeatwork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02FC8AEB9D17408582FB60B1EF184B" ma:contentTypeVersion="" ma:contentTypeDescription="Create a new document." ma:contentTypeScope="" ma:versionID="8e24ed7ccacce7cae5a5297386c3e08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35802e82ab81806edbbfd175726916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officeatwork xmlns="http://schemas.officeatwork.com/Document">eNp7v3u/jUt+cmlual6JnU1wfk5pSWZ+nmeKnY0+MscnMS+9NDE91c7IwNTURh/OtQnLTC0HqoVScJMAxiof0g==</officeatwork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0585E-DED3-470C-906E-B79BB28BFF7D}">
  <ds:schemaRefs>
    <ds:schemaRef ds:uri="http://schemas.officeatwork.com/Formulas"/>
  </ds:schemaRefs>
</ds:datastoreItem>
</file>

<file path=customXml/itemProps2.xml><?xml version="1.0" encoding="utf-8"?>
<ds:datastoreItem xmlns:ds="http://schemas.openxmlformats.org/officeDocument/2006/customXml" ds:itemID="{4E3F1ACE-0276-4ACC-BD75-E42916853ED7}">
  <ds:schemaRefs>
    <ds:schemaRef ds:uri="http://schemas.officeatwork.com/MasterProperties"/>
  </ds:schemaRefs>
</ds:datastoreItem>
</file>

<file path=customXml/itemProps3.xml><?xml version="1.0" encoding="utf-8"?>
<ds:datastoreItem xmlns:ds="http://schemas.openxmlformats.org/officeDocument/2006/customXml" ds:itemID="{82D50704-58BD-4951-B33D-9EED81DAEF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976AD1-A32D-404E-A944-6F7E5B6E3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3C2CA33-83C1-4640-BD58-EFF3E594B8B1}">
  <ds:schemaRefs>
    <ds:schemaRef ds:uri="http://schemas.officeatwork.com/Document"/>
  </ds:schemaRefs>
</ds:datastoreItem>
</file>

<file path=customXml/itemProps6.xml><?xml version="1.0" encoding="utf-8"?>
<ds:datastoreItem xmlns:ds="http://schemas.openxmlformats.org/officeDocument/2006/customXml" ds:itemID="{6C86048B-21EF-40B2-970D-7B77B5E96A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2874FDC2-3EBE-E945-AD9A-1D311DBD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Ammann Schweiz AG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Medienmitteilung</dc:subject>
  <dc:creator>Pirmin Hänggi</dc:creator>
  <cp:keywords/>
  <dc:description/>
  <cp:lastModifiedBy>Salvisberg Sabrina - LiS</cp:lastModifiedBy>
  <cp:revision>5</cp:revision>
  <cp:lastPrinted>2018-12-03T12:24:00Z</cp:lastPrinted>
  <dcterms:created xsi:type="dcterms:W3CDTF">2021-11-24T13:00:00Z</dcterms:created>
  <dcterms:modified xsi:type="dcterms:W3CDTF">2021-12-22T09:51:00Z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0x0101003502FC8AEB9D17408582FB60B1EF184B</vt:lpwstr>
  </property>
  <property fmtid="{D5CDD505-2E9C-101B-9397-08002B2CF9AE}" pid="3" name="Organisation.Footer10">
    <vt:lpwstr/>
  </property>
  <property fmtid="{D5CDD505-2E9C-101B-9397-08002B2CF9AE}" pid="4" name="Organisation.Footer9">
    <vt:lpwstr/>
  </property>
  <property fmtid="{D5CDD505-2E9C-101B-9397-08002B2CF9AE}" pid="5" name="Organisation.Footer8">
    <vt:lpwstr/>
  </property>
  <property fmtid="{D5CDD505-2E9C-101B-9397-08002B2CF9AE}" pid="6" name="Organisation.Footer7">
    <vt:lpwstr/>
  </property>
  <property fmtid="{D5CDD505-2E9C-101B-9397-08002B2CF9AE}" pid="7" name="Organisation.Footer6">
    <vt:lpwstr/>
  </property>
  <property fmtid="{D5CDD505-2E9C-101B-9397-08002B2CF9AE}" pid="8" name="Organisation.Footer5">
    <vt:lpwstr/>
  </property>
  <property fmtid="{D5CDD505-2E9C-101B-9397-08002B2CF9AE}" pid="9" name="Organisation.Footer4">
    <vt:lpwstr/>
  </property>
  <property fmtid="{D5CDD505-2E9C-101B-9397-08002B2CF9AE}" pid="10" name="Organisation.Footer3">
    <vt:lpwstr/>
  </property>
  <property fmtid="{D5CDD505-2E9C-101B-9397-08002B2CF9AE}" pid="11" name="Organisation.Footer2">
    <vt:lpwstr>Ammann Schweiz AG | Eisenbahnstrasse 25 | CH-4901 Langenthal</vt:lpwstr>
  </property>
  <property fmtid="{D5CDD505-2E9C-101B-9397-08002B2CF9AE}" pid="12" name="Organisation.Footer1">
    <vt:lpwstr>Tel. +41 62 916 61 61 | Fax +41 62 916 64 02 | info.aag@ammann-group.com</vt:lpwstr>
  </property>
  <property fmtid="{D5CDD505-2E9C-101B-9397-08002B2CF9AE}" pid="13" name="Organisation.FooterGroup">
    <vt:lpwstr>www.ammann-group.com | Productivity Partnership for a Lifetime</vt:lpwstr>
  </property>
  <property fmtid="{D5CDD505-2E9C-101B-9397-08002B2CF9AE}" pid="14" name="Organisation.Organisation">
    <vt:lpwstr>Ammann Schweiz AG</vt:lpwstr>
  </property>
  <property fmtid="{D5CDD505-2E9C-101B-9397-08002B2CF9AE}" pid="15" name="Organisation.IntroductionBeforeSubject">
    <vt:lpwstr/>
  </property>
  <property fmtid="{D5CDD505-2E9C-101B-9397-08002B2CF9AE}" pid="16" name="Author.Name">
    <vt:lpwstr>Pirmin Hänggi</vt:lpwstr>
  </property>
  <property fmtid="{D5CDD505-2E9C-101B-9397-08002B2CF9AE}" pid="17" name="CustomField.Classification">
    <vt:lpwstr/>
  </property>
  <property fmtid="{D5CDD505-2E9C-101B-9397-08002B2CF9AE}" pid="18" name="CustomField.Subject">
    <vt:lpwstr>Medienmitteilung</vt:lpwstr>
  </property>
  <property fmtid="{D5CDD505-2E9C-101B-9397-08002B2CF9AE}" pid="19" name="CustomField.DocumentTypeBlank">
    <vt:lpwstr/>
  </property>
  <property fmtid="{D5CDD505-2E9C-101B-9397-08002B2CF9AE}" pid="20" name="CustomField.Date">
    <vt:lpwstr>24. Mai 2017</vt:lpwstr>
  </property>
  <property fmtid="{D5CDD505-2E9C-101B-9397-08002B2CF9AE}" pid="21" name="Doc.Text">
    <vt:lpwstr>[Text]</vt:lpwstr>
  </property>
  <property fmtid="{D5CDD505-2E9C-101B-9397-08002B2CF9AE}" pid="22" name="Doc.Date">
    <vt:lpwstr>Datum</vt:lpwstr>
  </property>
  <property fmtid="{D5CDD505-2E9C-101B-9397-08002B2CF9AE}" pid="23" name="Doc.Page">
    <vt:lpwstr>Seite</vt:lpwstr>
  </property>
  <property fmtid="{D5CDD505-2E9C-101B-9397-08002B2CF9AE}" pid="24" name="Doc.of">
    <vt:lpwstr>von</vt:lpwstr>
  </property>
  <property fmtid="{D5CDD505-2E9C-101B-9397-08002B2CF9AE}" pid="25" name="Doc.PagesSuffix">
    <vt:lpwstr/>
  </property>
</Properties>
</file>